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ascii="Times New Roman"/>
          <w:sz w:val="32"/>
        </w:rPr>
      </w:pPr>
    </w:p>
    <w:p>
      <w:pPr>
        <w:pStyle w:val="5"/>
        <w:spacing w:before="9"/>
        <w:rPr>
          <w:rFonts w:ascii="Times New Roman"/>
          <w:sz w:val="29"/>
        </w:rPr>
      </w:pPr>
    </w:p>
    <w:p>
      <w:pPr>
        <w:pStyle w:val="2"/>
        <w:numPr>
          <w:ilvl w:val="0"/>
          <w:numId w:val="1"/>
        </w:numPr>
        <w:tabs>
          <w:tab w:val="left" w:pos="1060"/>
        </w:tabs>
        <w:spacing w:before="1" w:after="0" w:line="240" w:lineRule="auto"/>
        <w:ind w:left="1060" w:right="0" w:hanging="420"/>
        <w:jc w:val="left"/>
      </w:pPr>
      <w:bookmarkStart w:id="0" w:name="概述"/>
      <w:bookmarkEnd w:id="0"/>
      <w:bookmarkStart w:id="1" w:name="概述"/>
      <w:bookmarkEnd w:id="1"/>
      <w:r>
        <w:rPr>
          <w:spacing w:val="-4"/>
          <w:w w:val="95"/>
        </w:rPr>
        <w:t>Outline</w:t>
      </w:r>
    </w:p>
    <w:p>
      <w:pPr>
        <w:spacing w:before="0" w:line="477" w:lineRule="exact"/>
        <w:ind w:left="224" w:right="0" w:firstLine="0"/>
        <w:jc w:val="left"/>
        <w:rPr>
          <w:b/>
          <w:sz w:val="32"/>
        </w:rPr>
      </w:pPr>
      <w:r>
        <w:br w:type="column"/>
      </w:r>
      <w:r>
        <w:rPr>
          <w:b/>
          <w:sz w:val="36"/>
        </w:rPr>
        <w:t xml:space="preserve">HK9108 </w:t>
      </w:r>
      <w:r>
        <w:rPr>
          <w:b/>
          <w:sz w:val="32"/>
        </w:rPr>
        <w:t>3Ω 7.3WF high withstand voltage type, monaural audio amplifier</w:t>
      </w:r>
    </w:p>
    <w:p>
      <w:pPr>
        <w:pStyle w:val="2"/>
        <w:numPr>
          <w:ilvl w:val="1"/>
          <w:numId w:val="1"/>
        </w:numPr>
        <w:tabs>
          <w:tab w:val="left" w:pos="4727"/>
        </w:tabs>
        <w:spacing w:before="246" w:after="0" w:line="240" w:lineRule="auto"/>
        <w:ind w:left="4726" w:right="0" w:hanging="420"/>
        <w:jc w:val="left"/>
      </w:pPr>
      <w:r>
        <w:pict>
          <v:line id="_x0000_s1026" o:spid="_x0000_s1026" o:spt="20" style="position:absolute;left:0pt;margin-left:53.75pt;margin-top:-23.1pt;height:0pt;width:498.85pt;mso-position-horizontal-relative:page;z-index:-74752;mso-width-relative:page;mso-height-relative:page;" stroked="t" coordsize="21600,21600">
            <v:path arrowok="t"/>
            <v:fill focussize="0,0"/>
            <v:stroke weight="1.5pt" color="#000000"/>
            <v:imagedata o:title=""/>
            <o:lock v:ext="edit"/>
          </v:line>
        </w:pict>
      </w:r>
      <w:r>
        <w:pict>
          <v:line id="_x0000_s1027" o:spid="_x0000_s1027" o:spt="20" style="position:absolute;left:0pt;margin-left:53.75pt;margin-top:3.5pt;height:0pt;width:498.85pt;mso-position-horizontal-relative:page;z-index:2048;mso-width-relative:page;mso-height-relative:page;" stroked="t" coordsize="21600,21600">
            <v:path arrowok="t"/>
            <v:fill focussize="0,0"/>
            <v:stroke weight="1.5pt" color="#000000"/>
            <v:imagedata o:title=""/>
            <o:lock v:ext="edit"/>
          </v:line>
        </w:pict>
      </w:r>
      <w:bookmarkStart w:id="2" w:name="特性"/>
      <w:bookmarkEnd w:id="2"/>
      <w:bookmarkStart w:id="3" w:name="特性"/>
      <w:bookmarkEnd w:id="3"/>
      <w:r>
        <w:t>characteristic</w:t>
      </w:r>
    </w:p>
    <w:p>
      <w:pPr>
        <w:spacing w:after="0" w:line="240" w:lineRule="auto"/>
        <w:jc w:val="left"/>
        <w:sectPr>
          <w:footerReference r:id="rId3" w:type="default"/>
          <w:type w:val="continuous"/>
          <w:pgSz w:w="12240" w:h="15840"/>
          <w:pgMar w:top="1080" w:right="0" w:bottom="700" w:left="380" w:header="720" w:footer="508" w:gutter="0"/>
          <w:pgNumType w:start="1"/>
          <w:cols w:equalWidth="0" w:num="2">
            <w:col w:w="1653" w:space="40"/>
            <w:col w:w="10167"/>
          </w:cols>
        </w:sectPr>
      </w:pPr>
    </w:p>
    <w:p>
      <w:pPr>
        <w:pStyle w:val="5"/>
        <w:ind w:left="853"/>
        <w:jc w:val="both"/>
      </w:pPr>
      <w:r>
        <w:rPr>
          <w:spacing w:val="-5"/>
        </w:rPr>
        <w:t xml:space="preserve">HK9108 is a 4Ω6W, mono </w:t>
      </w:r>
      <w:r>
        <w:t>AB / D audio power amplifier. HK9108 can easily switch to a class AB mode MODE pin, completely eliminate interference EMI. HK9108 operating voltage range of 2.5-7V. In the class D amplifier mode may provide greater than 90% efficiency, the new filter structure may be omitted without input low-pass filter of a conventional class D amplifier,</w:t>
      </w:r>
    </w:p>
    <w:p>
      <w:pPr>
        <w:pStyle w:val="5"/>
        <w:ind w:left="853" w:right="7"/>
        <w:jc w:val="both"/>
      </w:pPr>
      <w:r>
        <w:rPr>
          <w:spacing w:val="-5"/>
          <w:w w:val="100"/>
        </w:rPr>
        <w:t>HK9108 unique</w:t>
      </w:r>
      <w:r>
        <w:rPr>
          <w:w w:val="100"/>
        </w:rPr>
        <w:t>of</w:t>
      </w:r>
      <w:r>
        <w:rPr>
          <w:spacing w:val="48"/>
        </w:rPr>
        <w:t xml:space="preserve"> DRC</w:t>
      </w:r>
      <w:r>
        <w:rPr>
          <w:w w:val="100"/>
        </w:rPr>
        <w:t>(</w:t>
      </w:r>
      <w:r>
        <w:rPr>
          <w:spacing w:val="-77"/>
        </w:rPr>
        <w:t xml:space="preserve"> Dynami</w:t>
      </w:r>
      <w:r>
        <w:rPr>
          <w:w w:val="100"/>
        </w:rPr>
        <w:t>c</w:t>
      </w:r>
      <w:r>
        <w:rPr>
          <w:spacing w:val="7"/>
        </w:rPr>
        <w:t xml:space="preserve"> rang</w:t>
      </w:r>
      <w:r>
        <w:rPr>
          <w:w w:val="100"/>
        </w:rPr>
        <w:t>e</w:t>
      </w:r>
      <w:r>
        <w:rPr>
          <w:spacing w:val="5"/>
        </w:rPr>
        <w:t xml:space="preserve"> control</w:t>
      </w:r>
      <w:r>
        <w:rPr>
          <w:w w:val="100"/>
        </w:rPr>
        <w:t>When) technology, reducing the power output due to waveform distortion caused toppers, compared to similar products, better dynamic response.</w:t>
      </w:r>
    </w:p>
    <w:p>
      <w:pPr>
        <w:pStyle w:val="5"/>
        <w:ind w:left="853"/>
        <w:jc w:val="both"/>
      </w:pPr>
      <w:r>
        <w:t>HK9108 using ESOP-8 package.</w:t>
      </w:r>
    </w:p>
    <w:p>
      <w:pPr>
        <w:pStyle w:val="5"/>
      </w:pPr>
    </w:p>
    <w:p>
      <w:pPr>
        <w:pStyle w:val="5"/>
      </w:pPr>
    </w:p>
    <w:p>
      <w:pPr>
        <w:pStyle w:val="5"/>
        <w:spacing w:before="5"/>
      </w:pPr>
    </w:p>
    <w:p>
      <w:pPr>
        <w:pStyle w:val="2"/>
        <w:numPr>
          <w:ilvl w:val="0"/>
          <w:numId w:val="1"/>
        </w:numPr>
        <w:tabs>
          <w:tab w:val="left" w:pos="1060"/>
        </w:tabs>
        <w:spacing w:before="0" w:after="0" w:line="240" w:lineRule="auto"/>
        <w:ind w:left="1060" w:right="0" w:hanging="420"/>
        <w:jc w:val="left"/>
      </w:pPr>
      <w:bookmarkStart w:id="4" w:name="应用"/>
      <w:bookmarkEnd w:id="4"/>
      <w:bookmarkStart w:id="5" w:name="应用"/>
      <w:bookmarkEnd w:id="5"/>
      <w:r>
        <w:t>application</w:t>
      </w:r>
    </w:p>
    <w:p>
      <w:pPr>
        <w:pStyle w:val="9"/>
        <w:numPr>
          <w:ilvl w:val="0"/>
          <w:numId w:val="2"/>
        </w:numPr>
        <w:tabs>
          <w:tab w:val="left" w:pos="1479"/>
          <w:tab w:val="left" w:pos="1480"/>
        </w:tabs>
        <w:spacing w:before="27" w:after="0" w:line="240" w:lineRule="auto"/>
        <w:ind w:left="1480" w:right="0" w:hanging="420"/>
        <w:jc w:val="left"/>
        <w:rPr>
          <w:sz w:val="22"/>
        </w:rPr>
      </w:pPr>
      <w:r>
        <w:rPr>
          <w:spacing w:val="-3"/>
          <w:sz w:val="22"/>
        </w:rPr>
        <w:t>Bluetooth speakers, intelligent speaker</w:t>
      </w:r>
    </w:p>
    <w:p>
      <w:pPr>
        <w:pStyle w:val="9"/>
        <w:numPr>
          <w:ilvl w:val="0"/>
          <w:numId w:val="2"/>
        </w:numPr>
        <w:tabs>
          <w:tab w:val="left" w:pos="1479"/>
          <w:tab w:val="left" w:pos="1480"/>
        </w:tabs>
        <w:spacing w:before="20" w:after="0" w:line="240" w:lineRule="auto"/>
        <w:ind w:left="1480" w:right="0" w:hanging="420"/>
        <w:jc w:val="left"/>
        <w:rPr>
          <w:sz w:val="22"/>
        </w:rPr>
      </w:pPr>
      <w:r>
        <w:rPr>
          <w:spacing w:val="-4"/>
          <w:sz w:val="22"/>
        </w:rPr>
        <w:t>Navigation systems, portable game consoles,</w:t>
      </w:r>
    </w:p>
    <w:p>
      <w:pPr>
        <w:pStyle w:val="9"/>
        <w:numPr>
          <w:ilvl w:val="0"/>
          <w:numId w:val="2"/>
        </w:numPr>
        <w:tabs>
          <w:tab w:val="left" w:pos="1479"/>
          <w:tab w:val="left" w:pos="1480"/>
        </w:tabs>
        <w:spacing w:before="23" w:after="0" w:line="240" w:lineRule="auto"/>
        <w:ind w:left="1480" w:right="0" w:hanging="420"/>
        <w:jc w:val="left"/>
        <w:rPr>
          <w:sz w:val="22"/>
        </w:rPr>
      </w:pPr>
      <w:r>
        <w:rPr>
          <w:sz w:val="22"/>
        </w:rPr>
        <w:t>Children's toys, DVD, MP3, MP4</w:t>
      </w:r>
    </w:p>
    <w:p>
      <w:pPr>
        <w:pStyle w:val="9"/>
        <w:numPr>
          <w:ilvl w:val="0"/>
          <w:numId w:val="2"/>
        </w:numPr>
        <w:tabs>
          <w:tab w:val="left" w:pos="1479"/>
          <w:tab w:val="left" w:pos="1480"/>
        </w:tabs>
        <w:spacing w:before="18" w:after="0" w:line="240" w:lineRule="auto"/>
        <w:ind w:left="1480" w:right="0" w:hanging="420"/>
        <w:jc w:val="left"/>
        <w:rPr>
          <w:sz w:val="22"/>
        </w:rPr>
      </w:pPr>
      <w:r>
        <w:rPr>
          <w:spacing w:val="-4"/>
          <w:sz w:val="22"/>
        </w:rPr>
        <w:t>Smart home and other audio products</w:t>
      </w:r>
    </w:p>
    <w:p>
      <w:pPr>
        <w:pStyle w:val="5"/>
        <w:rPr>
          <w:sz w:val="24"/>
        </w:rPr>
      </w:pPr>
    </w:p>
    <w:p>
      <w:pPr>
        <w:pStyle w:val="5"/>
        <w:rPr>
          <w:sz w:val="24"/>
        </w:rPr>
      </w:pPr>
    </w:p>
    <w:p>
      <w:pPr>
        <w:pStyle w:val="5"/>
        <w:rPr>
          <w:sz w:val="24"/>
        </w:rPr>
      </w:pPr>
    </w:p>
    <w:p>
      <w:pPr>
        <w:pStyle w:val="5"/>
        <w:spacing w:before="10"/>
        <w:rPr>
          <w:sz w:val="24"/>
        </w:rPr>
      </w:pPr>
    </w:p>
    <w:p>
      <w:pPr>
        <w:pStyle w:val="2"/>
        <w:numPr>
          <w:ilvl w:val="0"/>
          <w:numId w:val="1"/>
        </w:numPr>
        <w:tabs>
          <w:tab w:val="left" w:pos="1060"/>
        </w:tabs>
        <w:spacing w:before="0" w:after="0" w:line="240" w:lineRule="auto"/>
        <w:ind w:left="1060" w:right="0" w:hanging="420"/>
        <w:jc w:val="left"/>
      </w:pPr>
      <w:r>
        <w:pict>
          <v:line id="_x0000_s1028" o:spid="_x0000_s1028" o:spt="20" style="position:absolute;left:0pt;margin-left:51pt;margin-top:-0.8pt;height:0pt;width:510.4pt;mso-position-horizontal-relative:page;z-index:0;mso-width-relative:page;mso-height-relative:page;" stroked="t" coordsize="21600,21600">
            <v:path arrowok="t"/>
            <v:fill focussize="0,0"/>
            <v:stroke weight="1.5pt" color="#487CB9"/>
            <v:imagedata o:title=""/>
            <o:lock v:ext="edit"/>
          </v:line>
        </w:pict>
      </w:r>
      <w:bookmarkStart w:id="6" w:name="典型应用图                                  "/>
      <w:bookmarkEnd w:id="6"/>
      <w:bookmarkStart w:id="7" w:name="典型应用图                                  "/>
      <w:bookmarkEnd w:id="7"/>
      <w:r>
        <w:t>Typical Application Diagram</w:t>
      </w:r>
    </w:p>
    <w:p>
      <w:pPr>
        <w:pStyle w:val="9"/>
        <w:numPr>
          <w:ilvl w:val="0"/>
          <w:numId w:val="3"/>
        </w:numPr>
        <w:tabs>
          <w:tab w:val="left" w:pos="1152"/>
          <w:tab w:val="left" w:pos="1153"/>
        </w:tabs>
        <w:spacing w:before="0" w:after="0" w:line="293" w:lineRule="exact"/>
        <w:ind w:left="1152" w:right="0" w:hanging="420"/>
        <w:jc w:val="left"/>
        <w:rPr>
          <w:sz w:val="22"/>
        </w:rPr>
      </w:pPr>
      <w:r>
        <w:rPr>
          <w:spacing w:val="-10"/>
          <w:w w:val="100"/>
          <w:sz w:val="22"/>
        </w:rPr>
        <w:br w:type="column"/>
      </w:r>
      <w:r>
        <w:rPr>
          <w:spacing w:val="-9"/>
          <w:sz w:val="22"/>
        </w:rPr>
        <w:t xml:space="preserve">Input voltage range </w:t>
      </w:r>
      <w:r>
        <w:rPr>
          <w:sz w:val="22"/>
        </w:rPr>
        <w:t>2.5V-7V</w:t>
      </w:r>
    </w:p>
    <w:p>
      <w:pPr>
        <w:pStyle w:val="9"/>
        <w:numPr>
          <w:ilvl w:val="0"/>
          <w:numId w:val="3"/>
        </w:numPr>
        <w:tabs>
          <w:tab w:val="left" w:pos="1152"/>
          <w:tab w:val="left" w:pos="1153"/>
        </w:tabs>
        <w:spacing w:before="20" w:after="0" w:line="254" w:lineRule="auto"/>
        <w:ind w:left="1152" w:right="1070" w:hanging="420"/>
        <w:jc w:val="left"/>
        <w:rPr>
          <w:sz w:val="22"/>
        </w:rPr>
      </w:pPr>
      <w:r>
        <w:rPr>
          <w:spacing w:val="9"/>
          <w:sz w:val="22"/>
        </w:rPr>
        <w:t>Filterless Class D / AB amplifier with low EMI and low quiescent current</w:t>
      </w:r>
    </w:p>
    <w:p>
      <w:pPr>
        <w:pStyle w:val="9"/>
        <w:numPr>
          <w:ilvl w:val="0"/>
          <w:numId w:val="3"/>
        </w:numPr>
        <w:tabs>
          <w:tab w:val="left" w:pos="1152"/>
          <w:tab w:val="left" w:pos="1153"/>
        </w:tabs>
        <w:spacing w:before="23" w:after="0" w:line="240" w:lineRule="auto"/>
        <w:ind w:left="1152" w:right="0" w:hanging="420"/>
        <w:jc w:val="left"/>
        <w:rPr>
          <w:sz w:val="22"/>
        </w:rPr>
      </w:pPr>
      <w:r>
        <w:rPr>
          <w:sz w:val="22"/>
        </w:rPr>
        <w:t>FM mode without interference</w:t>
      </w:r>
    </w:p>
    <w:p>
      <w:pPr>
        <w:pStyle w:val="9"/>
        <w:numPr>
          <w:ilvl w:val="0"/>
          <w:numId w:val="3"/>
        </w:numPr>
        <w:tabs>
          <w:tab w:val="left" w:pos="1152"/>
          <w:tab w:val="left" w:pos="1153"/>
        </w:tabs>
        <w:spacing w:before="20" w:after="0" w:line="240" w:lineRule="auto"/>
        <w:ind w:left="1152" w:right="0" w:hanging="420"/>
        <w:jc w:val="left"/>
        <w:rPr>
          <w:sz w:val="22"/>
        </w:rPr>
      </w:pPr>
      <w:r>
        <w:rPr>
          <w:spacing w:val="-4"/>
          <w:sz w:val="22"/>
        </w:rPr>
        <w:t>Blow excellent suppression circuitry</w:t>
      </w:r>
    </w:p>
    <w:p>
      <w:pPr>
        <w:pStyle w:val="9"/>
        <w:numPr>
          <w:ilvl w:val="0"/>
          <w:numId w:val="3"/>
        </w:numPr>
        <w:tabs>
          <w:tab w:val="left" w:pos="1152"/>
          <w:tab w:val="left" w:pos="1153"/>
        </w:tabs>
        <w:spacing w:before="20" w:after="0" w:line="240" w:lineRule="auto"/>
        <w:ind w:left="1152" w:right="0" w:hanging="420"/>
        <w:jc w:val="left"/>
        <w:rPr>
          <w:sz w:val="22"/>
        </w:rPr>
      </w:pPr>
      <w:r>
        <w:rPr>
          <w:spacing w:val="-3"/>
          <w:sz w:val="22"/>
        </w:rPr>
        <w:t>Ultra-low noise floor, low distortion</w:t>
      </w:r>
    </w:p>
    <w:p>
      <w:pPr>
        <w:pStyle w:val="9"/>
        <w:numPr>
          <w:ilvl w:val="0"/>
          <w:numId w:val="3"/>
        </w:numPr>
        <w:tabs>
          <w:tab w:val="left" w:pos="1152"/>
          <w:tab w:val="left" w:pos="1153"/>
        </w:tabs>
        <w:spacing w:before="18" w:after="0" w:line="259" w:lineRule="auto"/>
        <w:ind w:left="1152" w:right="1041" w:hanging="420"/>
        <w:jc w:val="left"/>
        <w:rPr>
          <w:sz w:val="22"/>
        </w:rPr>
      </w:pPr>
      <w:r>
        <w:rPr>
          <w:sz w:val="22"/>
        </w:rPr>
        <w:t>10% THD + N, VDD = 7V, 6W output power up to provide the load 4Ω + 33UH</w:t>
      </w:r>
    </w:p>
    <w:p>
      <w:pPr>
        <w:pStyle w:val="9"/>
        <w:numPr>
          <w:ilvl w:val="0"/>
          <w:numId w:val="3"/>
        </w:numPr>
        <w:tabs>
          <w:tab w:val="left" w:pos="1152"/>
          <w:tab w:val="left" w:pos="1153"/>
        </w:tabs>
        <w:spacing w:before="18" w:after="0" w:line="254" w:lineRule="auto"/>
        <w:ind w:left="1152" w:right="1038" w:hanging="420"/>
        <w:jc w:val="left"/>
        <w:rPr>
          <w:sz w:val="22"/>
        </w:rPr>
      </w:pPr>
      <w:r>
        <w:rPr>
          <w:sz w:val="22"/>
        </w:rPr>
        <w:t>10% THD + N, VDD = 7V, provides up to 7.3W output power under load 3Ω + 33UH</w:t>
      </w:r>
    </w:p>
    <w:p>
      <w:pPr>
        <w:pStyle w:val="9"/>
        <w:numPr>
          <w:ilvl w:val="0"/>
          <w:numId w:val="3"/>
        </w:numPr>
        <w:tabs>
          <w:tab w:val="left" w:pos="1152"/>
          <w:tab w:val="left" w:pos="1153"/>
        </w:tabs>
        <w:spacing w:before="23" w:after="0" w:line="240" w:lineRule="auto"/>
        <w:ind w:left="1152" w:right="0" w:hanging="420"/>
        <w:jc w:val="left"/>
        <w:rPr>
          <w:sz w:val="22"/>
        </w:rPr>
      </w:pPr>
      <w:r>
        <w:rPr>
          <w:spacing w:val="-3"/>
          <w:sz w:val="22"/>
        </w:rPr>
        <w:t>Over-temperature protection, short circuit protection</w:t>
      </w:r>
    </w:p>
    <w:p>
      <w:pPr>
        <w:pStyle w:val="9"/>
        <w:numPr>
          <w:ilvl w:val="0"/>
          <w:numId w:val="3"/>
        </w:numPr>
        <w:tabs>
          <w:tab w:val="left" w:pos="1152"/>
          <w:tab w:val="left" w:pos="1153"/>
        </w:tabs>
        <w:spacing w:before="20" w:after="0" w:line="240" w:lineRule="auto"/>
        <w:ind w:left="1152" w:right="0" w:hanging="420"/>
        <w:jc w:val="left"/>
        <w:rPr>
          <w:sz w:val="22"/>
        </w:rPr>
      </w:pPr>
      <w:r>
        <w:rPr>
          <w:sz w:val="22"/>
        </w:rPr>
        <w:t>Shutdown Current &lt;1ua</w:t>
      </w:r>
    </w:p>
    <w:p>
      <w:pPr>
        <w:pStyle w:val="5"/>
        <w:rPr>
          <w:sz w:val="24"/>
        </w:rPr>
      </w:pPr>
    </w:p>
    <w:p>
      <w:pPr>
        <w:pStyle w:val="5"/>
        <w:spacing w:before="3"/>
        <w:rPr>
          <w:sz w:val="23"/>
        </w:rPr>
      </w:pPr>
    </w:p>
    <w:p>
      <w:pPr>
        <w:pStyle w:val="2"/>
        <w:numPr>
          <w:ilvl w:val="0"/>
          <w:numId w:val="4"/>
        </w:numPr>
        <w:tabs>
          <w:tab w:val="left" w:pos="870"/>
        </w:tabs>
        <w:spacing w:before="0" w:after="0" w:line="240" w:lineRule="auto"/>
        <w:ind w:left="869" w:right="0" w:hanging="420"/>
        <w:jc w:val="left"/>
      </w:pPr>
      <w:r>
        <w:pict>
          <v:shape id="_x0000_s1029" o:spid="_x0000_s1029" o:spt="202" type="#_x0000_t202" style="position:absolute;left:0pt;margin-left:336.75pt;margin-top:24.3pt;height:34.4pt;width:186.05pt;mso-position-horizontal-relative:page;z-index:20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6"/>
                    <w:tblW w:w="0" w:type="auto"/>
                    <w:tblInd w:w="0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35"/>
                    <w:gridCol w:w="1275"/>
                    <w:gridCol w:w="1296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8" w:hRule="exact"/>
                    </w:trPr>
                    <w:tc>
                      <w:tcPr>
                        <w:tcW w:w="1135" w:type="dxa"/>
                      </w:tcPr>
                      <w:p>
                        <w:pPr>
                          <w:pStyle w:val="10"/>
                          <w:spacing w:line="276" w:lineRule="exact"/>
                          <w:ind w:right="11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DH</w:t>
                        </w:r>
                      </w:p>
                    </w:tc>
                    <w:tc>
                      <w:tcPr>
                        <w:tcW w:w="1275" w:type="dxa"/>
                      </w:tcPr>
                      <w:p>
                        <w:pPr>
                          <w:pStyle w:val="10"/>
                          <w:spacing w:line="276" w:lineRule="exact"/>
                          <w:ind w:left="176" w:right="16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Package Type</w:t>
                        </w:r>
                      </w:p>
                    </w:tc>
                    <w:tc>
                      <w:tcPr>
                        <w:tcW w:w="1296" w:type="dxa"/>
                      </w:tcPr>
                      <w:p>
                        <w:pPr>
                          <w:pStyle w:val="10"/>
                          <w:spacing w:line="276" w:lineRule="exact"/>
                          <w:ind w:left="205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Package size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50" w:hRule="exact"/>
                    </w:trPr>
                    <w:tc>
                      <w:tcPr>
                        <w:tcW w:w="1135" w:type="dxa"/>
                      </w:tcPr>
                      <w:p>
                        <w:pPr>
                          <w:pStyle w:val="10"/>
                          <w:spacing w:before="8"/>
                          <w:ind w:right="113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HK9108</w:t>
                        </w:r>
                      </w:p>
                    </w:tc>
                    <w:tc>
                      <w:tcPr>
                        <w:tcW w:w="1275" w:type="dxa"/>
                      </w:tcPr>
                      <w:p>
                        <w:pPr>
                          <w:pStyle w:val="10"/>
                          <w:spacing w:before="8"/>
                          <w:ind w:left="153" w:right="16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ESOP-8</w:t>
                        </w:r>
                      </w:p>
                    </w:tc>
                    <w:tc>
                      <w:tcPr>
                        <w:tcW w:w="1296" w:type="dxa"/>
                      </w:tcPr>
                      <w:p/>
                    </w:tc>
                  </w:tr>
                </w:tbl>
                <w:p>
                  <w:pPr>
                    <w:pStyle w:val="5"/>
                  </w:pPr>
                </w:p>
              </w:txbxContent>
            </v:textbox>
          </v:shape>
        </w:pict>
      </w:r>
      <w:bookmarkStart w:id="8" w:name="封装"/>
      <w:bookmarkEnd w:id="8"/>
      <w:bookmarkStart w:id="9" w:name="封装"/>
      <w:bookmarkEnd w:id="9"/>
      <w:r>
        <w:t>Package</w:t>
      </w:r>
    </w:p>
    <w:p>
      <w:pPr>
        <w:spacing w:after="0" w:line="240" w:lineRule="auto"/>
        <w:jc w:val="left"/>
        <w:sectPr>
          <w:type w:val="continuous"/>
          <w:pgSz w:w="12240" w:h="15840"/>
          <w:pgMar w:top="1080" w:right="0" w:bottom="700" w:left="380" w:header="720" w:footer="720" w:gutter="0"/>
          <w:cols w:equalWidth="0" w:num="2">
            <w:col w:w="5510" w:space="40"/>
            <w:col w:w="6310"/>
          </w:cols>
        </w:sectPr>
      </w:pPr>
    </w:p>
    <w:p>
      <w:pPr>
        <w:pStyle w:val="5"/>
        <w:spacing w:before="10"/>
        <w:rPr>
          <w:b/>
          <w:sz w:val="24"/>
        </w:rPr>
      </w:pPr>
    </w:p>
    <w:p>
      <w:pPr>
        <w:pStyle w:val="5"/>
        <w:ind w:left="100"/>
        <w:rPr>
          <w:sz w:val="20"/>
        </w:rPr>
      </w:pPr>
      <w:r>
        <w:rPr>
          <w:sz w:val="20"/>
        </w:rPr>
        <w:drawing>
          <wp:inline distT="0" distB="0" distL="0" distR="0">
            <wp:extent cx="7355205" cy="335089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55484" cy="3351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0"/>
        </w:rPr>
        <w:sectPr>
          <w:type w:val="continuous"/>
          <w:pgSz w:w="12240" w:h="15840"/>
          <w:pgMar w:top="1080" w:right="0" w:bottom="700" w:left="380" w:header="720" w:footer="720" w:gutter="0"/>
        </w:sectPr>
      </w:pP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spacing w:before="12"/>
        <w:rPr>
          <w:b/>
          <w:sz w:val="15"/>
        </w:rPr>
      </w:pPr>
    </w:p>
    <w:p>
      <w:pPr>
        <w:tabs>
          <w:tab w:val="left" w:pos="6359"/>
        </w:tabs>
        <w:spacing w:line="240" w:lineRule="auto"/>
        <w:ind w:left="100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2019300" cy="143764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462" cy="1437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position w:val="21"/>
          <w:sz w:val="20"/>
        </w:rPr>
        <w:pict>
          <v:group id="_x0000_s1030" o:spid="_x0000_s1030" o:spt="203" style="height:85pt;width:168.15pt;" coordsize="3363,1700">
            <o:lock v:ext="edit"/>
            <v:shape id="_x0000_s1031" o:spid="_x0000_s1031" style="position:absolute;left:356;top:10;height:1680;width:1344;" fillcolor="#9F9F9F" filled="t" stroked="f" coordorigin="356,10" coordsize="1344,1680" path="m1700,1690l363,1690,356,15,1700,10,1700,1690xe">
              <v:path arrowok="t"/>
              <v:fill on="t" focussize="0,0"/>
              <v:stroke on="f"/>
              <v:imagedata o:title=""/>
              <o:lock v:ext="edit"/>
            </v:shape>
            <v:shape id="_x0000_s1032" o:spid="_x0000_s1032" style="position:absolute;left:348;top:0;height:1700;width:1361;" fillcolor="#000000" filled="t" stroked="f" coordorigin="348,0" coordsize="1361,1700" path="m1709,1700l354,1700,348,6,1709,0,1709,9,1691,9,1691,15,366,15,357,24,366,24,372,1682,363,1682,372,1691,1691,1691,1691,1691,1709,1691,1709,1700xm1691,18l1691,9,1700,18,1691,18xm1691,1691l1691,18,1700,18,1691,9,1709,9,1709,1682,1700,1682,1691,1691xm357,24l366,15,366,24,357,24xm366,24l366,15,1691,15,1691,18,366,24xm366,24l357,24,366,24,366,24xm372,1691l363,1682,372,1682,372,1691xm1691,1691l372,1691,372,1682,1691,1682,1691,1691xm1709,1691l1691,1691,1700,1682,1709,1682,1709,1691xe">
              <v:path arrowok="t"/>
              <v:fill on="t" focussize="0,0"/>
              <v:stroke on="f"/>
              <v:imagedata o:title=""/>
              <o:lock v:ext="edit"/>
            </v:shape>
            <v:rect id="_x0000_s1033" o:spid="_x0000_s1033" o:spt="1" style="position:absolute;left:481;top:104;height:1490;width:1097;" fillcolor="#201F1F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34" o:spid="_x0000_s1034" o:spt="75" type="#_x0000_t75" style="position:absolute;left:11;top:176;height:155;width:361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_x0000_s1035" o:spid="_x0000_s1035" o:spt="75" type="#_x0000_t75" style="position:absolute;left:0;top:539;height:154;width:367;" filled="f" stroked="f" coordsize="21600,21600">
              <v:path/>
              <v:fill on="f" focussize="0,0"/>
              <v:stroke on="f"/>
              <v:imagedata r:id="rId16" o:title=""/>
              <o:lock v:ext="edit" aspectratio="t"/>
            </v:shape>
            <v:shape id="_x0000_s1036" o:spid="_x0000_s1036" o:spt="75" type="#_x0000_t75" style="position:absolute;left:0;top:977;height:148;width:367;" filled="f" stroked="f" coordsize="21600,21600">
              <v:path/>
              <v:fill on="f" focussize="0,0"/>
              <v:stroke on="f"/>
              <v:imagedata r:id="rId17" o:title=""/>
              <o:lock v:ext="edit" aspectratio="t"/>
            </v:shape>
            <v:shape id="_x0000_s1037" o:spid="_x0000_s1037" o:spt="75" type="#_x0000_t75" style="position:absolute;left:0;top:1384;height:155;width:367;" filled="f" stroked="f" coordsize="21600,21600">
              <v:path/>
              <v:fill on="f" focussize="0,0"/>
              <v:stroke on="f"/>
              <v:imagedata r:id="rId18" o:title=""/>
              <o:lock v:ext="edit" aspectratio="t"/>
            </v:shape>
            <v:shape id="_x0000_s1038" o:spid="_x0000_s1038" o:spt="75" type="#_x0000_t75" style="position:absolute;left:1698;top:154;height:154;width:362;" filled="f" stroked="f" coordsize="21600,21600">
              <v:path/>
              <v:fill on="f" focussize="0,0"/>
              <v:stroke on="f"/>
              <v:imagedata r:id="rId19" o:title=""/>
              <o:lock v:ext="edit" aspectratio="t"/>
            </v:shape>
            <v:shape id="_x0000_s1039" o:spid="_x0000_s1039" o:spt="75" type="#_x0000_t75" style="position:absolute;left:1698;top:569;height:153;width:362;" filled="f" stroked="f" coordsize="21600,21600">
              <v:path/>
              <v:fill on="f" focussize="0,0"/>
              <v:stroke on="f"/>
              <v:imagedata r:id="rId20" o:title=""/>
              <o:lock v:ext="edit" aspectratio="t"/>
            </v:shape>
            <v:shape id="_x0000_s1040" o:spid="_x0000_s1040" o:spt="75" type="#_x0000_t75" style="position:absolute;left:1698;top:977;height:148;width:362;" filled="f" stroked="f" coordsize="21600,21600">
              <v:path/>
              <v:fill on="f" focussize="0,0"/>
              <v:stroke on="f"/>
              <v:imagedata r:id="rId21" o:title=""/>
              <o:lock v:ext="edit" aspectratio="t"/>
            </v:shape>
            <v:shape id="_x0000_s1041" o:spid="_x0000_s1041" o:spt="75" type="#_x0000_t75" style="position:absolute;left:1698;top:1368;height:154;width:362;" filled="f" stroked="f" coordsize="21600,21600">
              <v:path/>
              <v:fill on="f" focussize="0,0"/>
              <v:stroke on="f"/>
              <v:imagedata r:id="rId19" o:title=""/>
              <o:lock v:ext="edit" aspectratio="t"/>
            </v:shape>
            <v:rect id="_x0000_s1042" o:spid="_x0000_s1042" o:spt="1" style="position:absolute;left:706;top:322;height:1054;width:670;" fillcolor="#FFFFFF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43" o:spid="_x0000_s1043" style="position:absolute;left:1393;top:399;height:101;width:651;" fillcolor="#E60012" filled="t" stroked="f" coordorigin="1393,399" coordsize="651,101" path="m1640,500l1393,447,1640,399,1640,440,1628,440,1628,459,1640,459,1640,500xm1640,459l1628,459,1628,440,1640,440,1640,459xm2043,459l1640,459,1640,440,2043,440,2043,459xe">
              <v:path arrowok="t"/>
              <v:fill on="t" focussize="0,0"/>
              <v:stroke on="f"/>
              <v:imagedata o:title=""/>
              <o:lock v:ext="edit"/>
            </v:shape>
            <v:shape id="_x0000_s1044" o:spid="_x0000_s1044" style="position:absolute;left:2117;top:185;height:460;width:1245;" fillcolor="#000000" filled="t" stroked="f" coordorigin="2117,185" coordsize="1245,460" path="m3362,645l2117,645,2117,185,3362,185,3362,193,2132,193,2125,200,2132,200,2132,630,2125,630,2132,638,3362,638,3362,645xm2132,200l2125,200,2132,193,2132,200xm3347,200l2132,200,2132,193,3347,193,3347,200xm3347,638l3347,193,3355,200,3362,200,3362,630,3355,630,3347,638xm3362,200l3355,200,3347,193,3362,193,3362,200xm2132,638l2125,630,2132,630,2132,638xm3347,638l2132,638,2132,630,3347,630,3347,638xm3362,638l3347,638,3355,630,3362,630,3362,638xe">
              <v:path arrowok="t"/>
              <v:fill on="t" focussize="0,0"/>
              <v:stroke on="f"/>
              <v:imagedata o:title=""/>
              <o:lock v:ext="edit"/>
            </v:shape>
            <v:shape id="_x0000_s1045" o:spid="_x0000_s1045" o:spt="202" type="#_x0000_t202" style="position:absolute;left:2276;top:306;height:221;width:90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21" w:lineRule="exact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Thermal Pad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0" w:line="253" w:lineRule="exact"/>
        <w:ind w:left="6693" w:right="0" w:firstLine="0"/>
        <w:jc w:val="left"/>
        <w:rPr>
          <w:rFonts w:ascii="Arial"/>
          <w:sz w:val="23"/>
        </w:rPr>
      </w:pPr>
      <w:bookmarkStart w:id="10" w:name="Bottom View"/>
      <w:bookmarkEnd w:id="10"/>
      <w:r>
        <w:rPr>
          <w:rFonts w:ascii="Arial"/>
          <w:sz w:val="23"/>
        </w:rPr>
        <w:t>ottom View</w:t>
      </w:r>
    </w:p>
    <w:p>
      <w:pPr>
        <w:pStyle w:val="5"/>
        <w:rPr>
          <w:rFonts w:ascii="Arial"/>
          <w:sz w:val="20"/>
        </w:rPr>
      </w:pPr>
    </w:p>
    <w:p>
      <w:pPr>
        <w:pStyle w:val="5"/>
        <w:rPr>
          <w:rFonts w:ascii="Arial"/>
          <w:sz w:val="20"/>
        </w:rPr>
      </w:pPr>
    </w:p>
    <w:p>
      <w:pPr>
        <w:pStyle w:val="5"/>
        <w:rPr>
          <w:rFonts w:ascii="Arial"/>
          <w:sz w:val="20"/>
        </w:rPr>
      </w:pPr>
    </w:p>
    <w:p>
      <w:pPr>
        <w:pStyle w:val="5"/>
        <w:spacing w:before="10"/>
        <w:rPr>
          <w:rFonts w:ascii="Arial"/>
          <w:sz w:val="18"/>
        </w:rPr>
      </w:pPr>
      <w:bookmarkStart w:id="39" w:name="_GoBack"/>
    </w:p>
    <w:tbl>
      <w:tblPr>
        <w:tblStyle w:val="6"/>
        <w:tblW w:w="0" w:type="auto"/>
        <w:tblInd w:w="30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7"/>
        <w:gridCol w:w="1700"/>
        <w:gridCol w:w="852"/>
        <w:gridCol w:w="638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exact"/>
        </w:trPr>
        <w:tc>
          <w:tcPr>
            <w:tcW w:w="1277" w:type="dxa"/>
            <w:tcBorders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before="13"/>
              <w:ind w:left="228" w:right="107"/>
              <w:rPr>
                <w:b/>
                <w:sz w:val="22"/>
              </w:rPr>
            </w:pPr>
            <w:r>
              <w:rPr>
                <w:b/>
                <w:sz w:val="22"/>
              </w:rPr>
              <w:t>Pin Number</w:t>
            </w:r>
          </w:p>
        </w:tc>
        <w:tc>
          <w:tcPr>
            <w:tcW w:w="1700" w:type="dxa"/>
            <w:tcBorders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before="13"/>
              <w:ind w:left="392" w:right="370"/>
              <w:rPr>
                <w:b/>
                <w:sz w:val="22"/>
              </w:rPr>
            </w:pPr>
            <w:r>
              <w:rPr>
                <w:b/>
                <w:sz w:val="22"/>
              </w:rPr>
              <w:t>Pin Name</w:t>
            </w:r>
          </w:p>
        </w:tc>
        <w:tc>
          <w:tcPr>
            <w:tcW w:w="852" w:type="dxa"/>
            <w:tcBorders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before="13"/>
              <w:ind w:left="31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IO</w:t>
            </w:r>
          </w:p>
        </w:tc>
        <w:tc>
          <w:tcPr>
            <w:tcW w:w="6381" w:type="dxa"/>
            <w:tcBorders>
              <w:left w:val="single" w:color="000000" w:sz="6" w:space="0"/>
              <w:bottom w:val="single" w:color="000000" w:sz="4" w:space="0"/>
            </w:tcBorders>
          </w:tcPr>
          <w:p>
            <w:pPr>
              <w:pStyle w:val="10"/>
              <w:tabs>
                <w:tab w:val="left" w:pos="794"/>
              </w:tabs>
              <w:spacing w:before="13"/>
              <w:ind w:left="19"/>
              <w:rPr>
                <w:b/>
                <w:sz w:val="22"/>
              </w:rPr>
            </w:pPr>
            <w:r>
              <w:rPr>
                <w:b/>
                <w:sz w:val="22"/>
              </w:rPr>
              <w:t>Features</w:t>
            </w:r>
            <w:r>
              <w:rPr>
                <w:b/>
                <w:sz w:val="22"/>
              </w:rPr>
              <w:tab/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</w:trPr>
        <w:tc>
          <w:tcPr>
            <w:tcW w:w="1277" w:type="dxa"/>
            <w:tcBorders>
              <w:top w:val="single" w:color="000000" w:sz="4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before="11"/>
              <w:ind w:left="11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before="11"/>
              <w:ind w:left="387" w:right="370"/>
              <w:rPr>
                <w:sz w:val="22"/>
              </w:rPr>
            </w:pPr>
            <w:r>
              <w:rPr>
                <w:sz w:val="22"/>
              </w:rPr>
              <w:t>SD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before="11"/>
              <w:ind w:left="37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63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</w:tcBorders>
          </w:tcPr>
          <w:p>
            <w:pPr>
              <w:pStyle w:val="10"/>
              <w:spacing w:line="256" w:lineRule="exact"/>
              <w:ind w:left="108"/>
              <w:jc w:val="left"/>
              <w:rPr>
                <w:sz w:val="22"/>
              </w:rPr>
            </w:pPr>
            <w:r>
              <w:rPr>
                <w:sz w:val="22"/>
              </w:rPr>
              <w:t>Shutdown control. High off, low open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exact"/>
        </w:trPr>
        <w:tc>
          <w:tcPr>
            <w:tcW w:w="1277" w:type="dxa"/>
            <w:tcBorders>
              <w:top w:val="single" w:color="000000" w:sz="4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before="9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before="9"/>
              <w:ind w:left="392" w:right="370"/>
              <w:rPr>
                <w:sz w:val="22"/>
              </w:rPr>
            </w:pPr>
            <w:r>
              <w:rPr>
                <w:sz w:val="22"/>
              </w:rPr>
              <w:t>BYPASS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56" w:lineRule="exact"/>
              <w:ind w:left="317"/>
              <w:jc w:val="left"/>
              <w:rPr>
                <w:sz w:val="22"/>
              </w:rPr>
            </w:pPr>
            <w:r>
              <w:rPr>
                <w:sz w:val="22"/>
              </w:rPr>
              <w:t>IO</w:t>
            </w:r>
          </w:p>
        </w:tc>
        <w:tc>
          <w:tcPr>
            <w:tcW w:w="63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</w:tcBorders>
          </w:tcPr>
          <w:p>
            <w:pPr>
              <w:pStyle w:val="10"/>
              <w:spacing w:line="256" w:lineRule="exact"/>
              <w:ind w:left="108"/>
              <w:jc w:val="left"/>
              <w:rPr>
                <w:sz w:val="22"/>
              </w:rPr>
            </w:pPr>
            <w:r>
              <w:rPr>
                <w:sz w:val="22"/>
              </w:rPr>
              <w:t>Internal common-mode reference voltage to the capacitor Shimoji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exact"/>
        </w:trPr>
        <w:tc>
          <w:tcPr>
            <w:tcW w:w="1277" w:type="dxa"/>
            <w:tcBorders>
              <w:top w:val="single" w:color="000000" w:sz="4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before="9"/>
              <w:ind w:left="12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before="9"/>
              <w:ind w:left="392" w:right="370"/>
              <w:rPr>
                <w:sz w:val="22"/>
              </w:rPr>
            </w:pPr>
            <w:r>
              <w:rPr>
                <w:sz w:val="22"/>
              </w:rPr>
              <w:t>MODE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before="9"/>
              <w:ind w:left="37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63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</w:tcBorders>
          </w:tcPr>
          <w:p>
            <w:pPr>
              <w:pStyle w:val="10"/>
              <w:spacing w:line="254" w:lineRule="exact"/>
              <w:ind w:left="108"/>
              <w:jc w:val="left"/>
              <w:rPr>
                <w:sz w:val="22"/>
              </w:rPr>
            </w:pPr>
            <w:r>
              <w:rPr>
                <w:sz w:val="22"/>
              </w:rPr>
              <w:t>Mode switching. High in the D, low class AB floating default class AB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</w:trPr>
        <w:tc>
          <w:tcPr>
            <w:tcW w:w="1277" w:type="dxa"/>
            <w:tcBorders>
              <w:top w:val="single" w:color="000000" w:sz="4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before="9"/>
              <w:ind w:left="11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before="9"/>
              <w:ind w:left="387" w:right="370"/>
              <w:rPr>
                <w:sz w:val="22"/>
              </w:rPr>
            </w:pPr>
            <w:r>
              <w:rPr>
                <w:sz w:val="22"/>
              </w:rPr>
              <w:t>IN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before="9"/>
              <w:ind w:left="37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63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</w:tcBorders>
          </w:tcPr>
          <w:p>
            <w:pPr>
              <w:pStyle w:val="10"/>
              <w:spacing w:line="254" w:lineRule="exact"/>
              <w:ind w:left="108"/>
              <w:jc w:val="left"/>
              <w:rPr>
                <w:sz w:val="22"/>
              </w:rPr>
            </w:pPr>
            <w:r>
              <w:rPr>
                <w:sz w:val="22"/>
              </w:rPr>
              <w:t>An analog input terminal, an inverting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</w:trPr>
        <w:tc>
          <w:tcPr>
            <w:tcW w:w="1277" w:type="dxa"/>
            <w:tcBorders>
              <w:top w:val="single" w:color="000000" w:sz="4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before="10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before="10"/>
              <w:ind w:left="387" w:right="370"/>
              <w:rPr>
                <w:sz w:val="22"/>
              </w:rPr>
            </w:pPr>
            <w:r>
              <w:rPr>
                <w:sz w:val="22"/>
              </w:rPr>
              <w:t>OVN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before="10"/>
              <w:ind w:left="37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O</w:t>
            </w:r>
          </w:p>
        </w:tc>
        <w:tc>
          <w:tcPr>
            <w:tcW w:w="63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</w:tcBorders>
          </w:tcPr>
          <w:p>
            <w:pPr>
              <w:pStyle w:val="10"/>
              <w:spacing w:line="255" w:lineRule="exact"/>
              <w:ind w:left="108"/>
              <w:jc w:val="left"/>
              <w:rPr>
                <w:sz w:val="22"/>
              </w:rPr>
            </w:pPr>
            <w:r>
              <w:rPr>
                <w:sz w:val="22"/>
              </w:rPr>
              <w:t>The negative output terminal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</w:trPr>
        <w:tc>
          <w:tcPr>
            <w:tcW w:w="1277" w:type="dxa"/>
            <w:tcBorders>
              <w:top w:val="single" w:color="000000" w:sz="4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before="10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before="10"/>
              <w:ind w:left="387" w:right="370"/>
              <w:rPr>
                <w:sz w:val="22"/>
              </w:rPr>
            </w:pPr>
            <w:r>
              <w:rPr>
                <w:sz w:val="22"/>
              </w:rPr>
              <w:t>VDD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before="10"/>
              <w:ind w:left="317"/>
              <w:jc w:val="left"/>
              <w:rPr>
                <w:sz w:val="22"/>
              </w:rPr>
            </w:pPr>
            <w:r>
              <w:rPr>
                <w:sz w:val="22"/>
              </w:rPr>
              <w:t>IO</w:t>
            </w:r>
          </w:p>
        </w:tc>
        <w:tc>
          <w:tcPr>
            <w:tcW w:w="63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</w:tcBorders>
          </w:tcPr>
          <w:p>
            <w:pPr>
              <w:pStyle w:val="10"/>
              <w:spacing w:line="255" w:lineRule="exact"/>
              <w:ind w:left="108"/>
              <w:jc w:val="left"/>
              <w:rPr>
                <w:sz w:val="22"/>
              </w:rPr>
            </w:pPr>
            <w:r>
              <w:rPr>
                <w:sz w:val="22"/>
              </w:rPr>
              <w:t>Positive power supply terminal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</w:trPr>
        <w:tc>
          <w:tcPr>
            <w:tcW w:w="1277" w:type="dxa"/>
            <w:tcBorders>
              <w:top w:val="single" w:color="000000" w:sz="4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before="10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before="10"/>
              <w:ind w:left="387" w:right="370"/>
              <w:rPr>
                <w:sz w:val="22"/>
              </w:rPr>
            </w:pPr>
            <w:r>
              <w:rPr>
                <w:sz w:val="22"/>
              </w:rPr>
              <w:t>GND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before="10"/>
              <w:ind w:left="317"/>
              <w:jc w:val="left"/>
              <w:rPr>
                <w:sz w:val="22"/>
              </w:rPr>
            </w:pPr>
            <w:r>
              <w:rPr>
                <w:sz w:val="22"/>
              </w:rPr>
              <w:t>IO</w:t>
            </w:r>
          </w:p>
        </w:tc>
        <w:tc>
          <w:tcPr>
            <w:tcW w:w="63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</w:tcBorders>
          </w:tcPr>
          <w:p>
            <w:pPr>
              <w:pStyle w:val="10"/>
              <w:spacing w:line="255" w:lineRule="exact"/>
              <w:ind w:left="108"/>
              <w:jc w:val="left"/>
              <w:rPr>
                <w:sz w:val="22"/>
              </w:rPr>
            </w:pPr>
            <w:r>
              <w:rPr>
                <w:sz w:val="22"/>
              </w:rPr>
              <w:t>Negative Power Supply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</w:trPr>
        <w:tc>
          <w:tcPr>
            <w:tcW w:w="1277" w:type="dxa"/>
            <w:tcBorders>
              <w:top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before="10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10"/>
              <w:ind w:left="387" w:right="370"/>
              <w:rPr>
                <w:sz w:val="22"/>
              </w:rPr>
            </w:pPr>
            <w:r>
              <w:rPr>
                <w:sz w:val="22"/>
              </w:rPr>
              <w:t>OVP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10"/>
              <w:ind w:left="37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O</w:t>
            </w:r>
          </w:p>
        </w:tc>
        <w:tc>
          <w:tcPr>
            <w:tcW w:w="6381" w:type="dxa"/>
            <w:tcBorders>
              <w:top w:val="single" w:color="000000" w:sz="4" w:space="0"/>
              <w:left w:val="single" w:color="000000" w:sz="6" w:space="0"/>
            </w:tcBorders>
          </w:tcPr>
          <w:p>
            <w:pPr>
              <w:pStyle w:val="10"/>
              <w:spacing w:line="255" w:lineRule="exact"/>
              <w:ind w:left="108"/>
              <w:jc w:val="left"/>
              <w:rPr>
                <w:sz w:val="22"/>
              </w:rPr>
            </w:pPr>
            <w:r>
              <w:rPr>
                <w:sz w:val="22"/>
              </w:rPr>
              <w:t>Output upright pole</w:t>
            </w:r>
          </w:p>
        </w:tc>
      </w:tr>
    </w:tbl>
    <w:p>
      <w:pPr>
        <w:pStyle w:val="5"/>
        <w:rPr>
          <w:rFonts w:ascii="Arial"/>
          <w:sz w:val="20"/>
        </w:rPr>
      </w:pPr>
    </w:p>
    <w:p>
      <w:pPr>
        <w:pStyle w:val="5"/>
        <w:rPr>
          <w:rFonts w:ascii="Arial"/>
          <w:sz w:val="27"/>
        </w:rPr>
      </w:pPr>
    </w:p>
    <w:p>
      <w:pPr>
        <w:pStyle w:val="2"/>
        <w:numPr>
          <w:ilvl w:val="0"/>
          <w:numId w:val="5"/>
        </w:numPr>
        <w:tabs>
          <w:tab w:val="left" w:pos="720"/>
        </w:tabs>
        <w:spacing w:before="20" w:after="28" w:line="240" w:lineRule="auto"/>
        <w:ind w:left="720" w:right="0" w:hanging="420"/>
        <w:jc w:val="left"/>
      </w:pPr>
      <w:r>
        <w:t>The maximum limit</w:t>
      </w:r>
    </w:p>
    <w:tbl>
      <w:tblPr>
        <w:tblStyle w:val="6"/>
        <w:tblW w:w="0" w:type="auto"/>
        <w:tblInd w:w="30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0"/>
        <w:gridCol w:w="2554"/>
        <w:gridCol w:w="3118"/>
        <w:gridCol w:w="212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exact"/>
        </w:trPr>
        <w:tc>
          <w:tcPr>
            <w:tcW w:w="2410" w:type="dxa"/>
            <w:tcBorders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45" w:lineRule="exact"/>
              <w:ind w:left="744" w:right="724"/>
              <w:rPr>
                <w:b/>
                <w:sz w:val="22"/>
              </w:rPr>
            </w:pPr>
            <w:r>
              <w:rPr>
                <w:b/>
                <w:sz w:val="22"/>
              </w:rPr>
              <w:t>parameter name</w:t>
            </w:r>
          </w:p>
        </w:tc>
        <w:tc>
          <w:tcPr>
            <w:tcW w:w="2554" w:type="dxa"/>
            <w:tcBorders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45" w:lineRule="exact"/>
              <w:ind w:left="1039" w:right="1017"/>
              <w:rPr>
                <w:b/>
                <w:sz w:val="22"/>
              </w:rPr>
            </w:pPr>
            <w:r>
              <w:rPr>
                <w:b/>
                <w:sz w:val="22"/>
              </w:rPr>
              <w:t>symbol</w:t>
            </w:r>
          </w:p>
        </w:tc>
        <w:tc>
          <w:tcPr>
            <w:tcW w:w="3118" w:type="dxa"/>
            <w:tcBorders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45" w:lineRule="exact"/>
              <w:ind w:left="961" w:right="943"/>
              <w:rPr>
                <w:b/>
                <w:sz w:val="22"/>
              </w:rPr>
            </w:pPr>
            <w:r>
              <w:rPr>
                <w:b/>
                <w:sz w:val="22"/>
              </w:rPr>
              <w:t>Numerical</w:t>
            </w:r>
          </w:p>
        </w:tc>
        <w:tc>
          <w:tcPr>
            <w:tcW w:w="2127" w:type="dxa"/>
            <w:tcBorders>
              <w:left w:val="single" w:color="000000" w:sz="6" w:space="0"/>
              <w:bottom w:val="single" w:color="000000" w:sz="4" w:space="0"/>
            </w:tcBorders>
          </w:tcPr>
          <w:p>
            <w:pPr>
              <w:pStyle w:val="10"/>
              <w:spacing w:line="245" w:lineRule="exact"/>
              <w:ind w:left="825" w:right="803"/>
              <w:rPr>
                <w:b/>
                <w:sz w:val="22"/>
              </w:rPr>
            </w:pPr>
            <w:r>
              <w:rPr>
                <w:b/>
                <w:sz w:val="22"/>
              </w:rPr>
              <w:t>unit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exact"/>
        </w:trPr>
        <w:tc>
          <w:tcPr>
            <w:tcW w:w="2410" w:type="dxa"/>
            <w:tcBorders>
              <w:top w:val="single" w:color="000000" w:sz="4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42" w:lineRule="exact"/>
              <w:ind w:left="737" w:right="724"/>
              <w:rPr>
                <w:sz w:val="21"/>
              </w:rPr>
            </w:pPr>
            <w:r>
              <w:rPr>
                <w:sz w:val="21"/>
              </w:rPr>
              <w:t>Supply voltage</w:t>
            </w:r>
          </w:p>
        </w:tc>
        <w:tc>
          <w:tcPr>
            <w:tcW w:w="255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41" w:lineRule="exact"/>
              <w:ind w:left="1036" w:right="1017"/>
              <w:rPr>
                <w:sz w:val="11"/>
              </w:rPr>
            </w:pPr>
            <w:r>
              <w:rPr>
                <w:position w:val="1"/>
                <w:sz w:val="21"/>
              </w:rPr>
              <w:t>V</w:t>
            </w:r>
            <w:r>
              <w:rPr>
                <w:sz w:val="11"/>
              </w:rPr>
              <w:t>DD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42" w:lineRule="exact"/>
              <w:ind w:left="963" w:right="943"/>
              <w:rPr>
                <w:sz w:val="21"/>
              </w:rPr>
            </w:pPr>
            <w:r>
              <w:rPr>
                <w:sz w:val="21"/>
              </w:rPr>
              <w:t>7V (MAX)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</w:tcBorders>
          </w:tcPr>
          <w:p>
            <w:pPr>
              <w:pStyle w:val="10"/>
              <w:spacing w:line="242" w:lineRule="exact"/>
              <w:ind w:right="716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V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</w:trPr>
        <w:tc>
          <w:tcPr>
            <w:tcW w:w="2410" w:type="dxa"/>
            <w:tcBorders>
              <w:top w:val="single" w:color="000000" w:sz="4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31" w:lineRule="exact"/>
              <w:ind w:left="742" w:right="724"/>
              <w:rPr>
                <w:sz w:val="21"/>
              </w:rPr>
            </w:pPr>
            <w:r>
              <w:rPr>
                <w:sz w:val="21"/>
              </w:rPr>
              <w:t>storage temperature</w:t>
            </w:r>
          </w:p>
        </w:tc>
        <w:tc>
          <w:tcPr>
            <w:tcW w:w="255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21" w:lineRule="exact"/>
              <w:ind w:left="1038" w:right="1017"/>
              <w:rPr>
                <w:sz w:val="11"/>
              </w:rPr>
            </w:pPr>
            <w:r>
              <w:rPr>
                <w:position w:val="1"/>
                <w:sz w:val="21"/>
              </w:rPr>
              <w:t>T</w:t>
            </w:r>
            <w:r>
              <w:rPr>
                <w:sz w:val="11"/>
              </w:rPr>
              <w:t>STG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31" w:lineRule="exact"/>
              <w:ind w:left="964" w:right="943"/>
              <w:rPr>
                <w:sz w:val="21"/>
              </w:rPr>
            </w:pPr>
            <w:r>
              <w:rPr>
                <w:sz w:val="21"/>
              </w:rPr>
              <w:t>-65 ℃ -150 ℃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</w:tcBorders>
          </w:tcPr>
          <w:p>
            <w:pPr>
              <w:pStyle w:val="10"/>
              <w:spacing w:line="231" w:lineRule="exact"/>
              <w:ind w:right="717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℃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exact"/>
        </w:trPr>
        <w:tc>
          <w:tcPr>
            <w:tcW w:w="2410" w:type="dxa"/>
            <w:tcBorders>
              <w:top w:val="single" w:color="000000" w:sz="4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31" w:lineRule="exact"/>
              <w:ind w:left="739" w:right="724"/>
              <w:rPr>
                <w:sz w:val="21"/>
              </w:rPr>
            </w:pPr>
            <w:r>
              <w:rPr>
                <w:sz w:val="21"/>
              </w:rPr>
              <w:t>Junction temperature</w:t>
            </w:r>
          </w:p>
        </w:tc>
        <w:tc>
          <w:tcPr>
            <w:tcW w:w="255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21" w:lineRule="exact"/>
              <w:ind w:left="1038" w:right="1017"/>
              <w:rPr>
                <w:sz w:val="11"/>
              </w:rPr>
            </w:pPr>
            <w:r>
              <w:rPr>
                <w:position w:val="1"/>
                <w:sz w:val="21"/>
              </w:rPr>
              <w:t>T</w:t>
            </w:r>
            <w:r>
              <w:rPr>
                <w:sz w:val="11"/>
              </w:rPr>
              <w:t>J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31" w:lineRule="exact"/>
              <w:ind w:left="961" w:right="943"/>
              <w:rPr>
                <w:sz w:val="21"/>
              </w:rPr>
            </w:pPr>
            <w:r>
              <w:rPr>
                <w:sz w:val="21"/>
              </w:rPr>
              <w:t>160 ℃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</w:tcBorders>
          </w:tcPr>
          <w:p>
            <w:pPr>
              <w:pStyle w:val="10"/>
              <w:spacing w:line="231" w:lineRule="exact"/>
              <w:ind w:right="717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℃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2410" w:type="dxa"/>
            <w:tcBorders>
              <w:top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41" w:lineRule="exact"/>
              <w:ind w:left="742" w:right="724"/>
              <w:jc w:val="both"/>
              <w:rPr>
                <w:sz w:val="21"/>
              </w:rPr>
            </w:pPr>
            <w:r>
              <w:rPr>
                <w:sz w:val="21"/>
              </w:rPr>
              <w:t>Load</w:t>
            </w:r>
          </w:p>
          <w:p>
            <w:pPr>
              <w:pStyle w:val="10"/>
              <w:spacing w:line="241" w:lineRule="exact"/>
              <w:ind w:right="724" w:firstLine="420" w:firstLineChars="200"/>
              <w:jc w:val="both"/>
              <w:rPr>
                <w:sz w:val="21"/>
              </w:rPr>
            </w:pPr>
            <w:r>
              <w:rPr>
                <w:sz w:val="21"/>
              </w:rPr>
              <w:t>impedance</w:t>
            </w:r>
          </w:p>
        </w:tc>
        <w:tc>
          <w:tcPr>
            <w:tcW w:w="2554" w:type="dxa"/>
            <w:tcBorders>
              <w:top w:val="single" w:color="000000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31" w:lineRule="exact"/>
              <w:ind w:left="1038" w:right="1017"/>
              <w:rPr>
                <w:sz w:val="11"/>
              </w:rPr>
            </w:pPr>
            <w:r>
              <w:rPr>
                <w:position w:val="1"/>
                <w:sz w:val="21"/>
              </w:rPr>
              <w:t>R</w:t>
            </w:r>
            <w:r>
              <w:rPr>
                <w:sz w:val="11"/>
              </w:rPr>
              <w:t>L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41" w:lineRule="exact"/>
              <w:ind w:left="963" w:right="943"/>
              <w:rPr>
                <w:sz w:val="21"/>
              </w:rPr>
            </w:pPr>
            <w:r>
              <w:rPr>
                <w:sz w:val="21"/>
              </w:rPr>
              <w:t>≧ 2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6" w:space="0"/>
            </w:tcBorders>
          </w:tcPr>
          <w:p>
            <w:pPr>
              <w:pStyle w:val="10"/>
              <w:spacing w:line="243" w:lineRule="exact"/>
              <w:ind w:right="7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Ω</w:t>
            </w:r>
          </w:p>
        </w:tc>
      </w:tr>
    </w:tbl>
    <w:p>
      <w:pPr>
        <w:pStyle w:val="5"/>
        <w:rPr>
          <w:b/>
          <w:sz w:val="20"/>
        </w:rPr>
      </w:pPr>
    </w:p>
    <w:p>
      <w:pPr>
        <w:pStyle w:val="5"/>
        <w:spacing w:before="1"/>
        <w:rPr>
          <w:b/>
          <w:sz w:val="19"/>
        </w:rPr>
      </w:pPr>
    </w:p>
    <w:p>
      <w:pPr>
        <w:pStyle w:val="9"/>
        <w:numPr>
          <w:ilvl w:val="0"/>
          <w:numId w:val="5"/>
        </w:numPr>
        <w:tabs>
          <w:tab w:val="left" w:pos="720"/>
        </w:tabs>
        <w:spacing w:before="19" w:after="31" w:line="240" w:lineRule="auto"/>
        <w:ind w:left="720" w:right="0" w:hanging="420"/>
        <w:jc w:val="left"/>
        <w:rPr>
          <w:b/>
          <w:sz w:val="30"/>
        </w:rPr>
      </w:pPr>
      <w:r>
        <w:rPr>
          <w:b/>
          <w:sz w:val="30"/>
        </w:rPr>
        <w:t>Recommended operating range</w:t>
      </w:r>
    </w:p>
    <w:tbl>
      <w:tblPr>
        <w:tblStyle w:val="6"/>
        <w:tblW w:w="0" w:type="auto"/>
        <w:tblInd w:w="26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52"/>
        <w:gridCol w:w="2837"/>
        <w:gridCol w:w="2976"/>
        <w:gridCol w:w="184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exact"/>
        </w:trPr>
        <w:tc>
          <w:tcPr>
            <w:tcW w:w="2552" w:type="dxa"/>
            <w:tcBorders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44" w:lineRule="exact"/>
              <w:ind w:left="594" w:right="576"/>
              <w:rPr>
                <w:b/>
                <w:sz w:val="22"/>
              </w:rPr>
            </w:pPr>
            <w:r>
              <w:rPr>
                <w:b/>
                <w:sz w:val="22"/>
              </w:rPr>
              <w:t>parameter name</w:t>
            </w:r>
          </w:p>
        </w:tc>
        <w:tc>
          <w:tcPr>
            <w:tcW w:w="2837" w:type="dxa"/>
            <w:tcBorders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44" w:lineRule="exact"/>
              <w:ind w:left="1176" w:right="1164"/>
              <w:rPr>
                <w:b/>
                <w:sz w:val="22"/>
              </w:rPr>
            </w:pPr>
            <w:r>
              <w:rPr>
                <w:b/>
                <w:sz w:val="22"/>
              </w:rPr>
              <w:t>symbol</w:t>
            </w:r>
          </w:p>
        </w:tc>
        <w:tc>
          <w:tcPr>
            <w:tcW w:w="2976" w:type="dxa"/>
            <w:tcBorders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44" w:lineRule="exact"/>
              <w:ind w:left="1048" w:right="1182"/>
              <w:rPr>
                <w:b/>
                <w:sz w:val="22"/>
              </w:rPr>
            </w:pPr>
            <w:r>
              <w:rPr>
                <w:b/>
                <w:sz w:val="22"/>
              </w:rPr>
              <w:t>Numerical</w:t>
            </w:r>
          </w:p>
        </w:tc>
        <w:tc>
          <w:tcPr>
            <w:tcW w:w="1843" w:type="dxa"/>
            <w:tcBorders>
              <w:left w:val="single" w:color="000000" w:sz="6" w:space="0"/>
              <w:bottom w:val="single" w:color="000000" w:sz="4" w:space="0"/>
            </w:tcBorders>
          </w:tcPr>
          <w:p>
            <w:pPr>
              <w:pStyle w:val="10"/>
              <w:spacing w:line="244" w:lineRule="exact"/>
              <w:ind w:right="679"/>
              <w:jc w:val="right"/>
              <w:rPr>
                <w:b/>
                <w:sz w:val="22"/>
              </w:rPr>
            </w:pPr>
            <w:r>
              <w:rPr>
                <w:b/>
                <w:w w:val="90"/>
                <w:sz w:val="22"/>
              </w:rPr>
              <w:t>unit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exact"/>
        </w:trPr>
        <w:tc>
          <w:tcPr>
            <w:tcW w:w="2552" w:type="dxa"/>
            <w:tcBorders>
              <w:top w:val="single" w:color="000000" w:sz="4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41" w:lineRule="exact"/>
              <w:ind w:left="592" w:right="581"/>
              <w:rPr>
                <w:sz w:val="21"/>
              </w:rPr>
            </w:pPr>
            <w:r>
              <w:rPr>
                <w:sz w:val="21"/>
              </w:rPr>
              <w:t>Supply voltage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40" w:lineRule="exact"/>
              <w:ind w:left="1176" w:right="1164"/>
              <w:rPr>
                <w:sz w:val="11"/>
              </w:rPr>
            </w:pPr>
            <w:r>
              <w:rPr>
                <w:position w:val="1"/>
                <w:sz w:val="21"/>
              </w:rPr>
              <w:t>V</w:t>
            </w:r>
            <w:r>
              <w:rPr>
                <w:sz w:val="11"/>
              </w:rPr>
              <w:t>DD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41" w:lineRule="exact"/>
              <w:ind w:left="1048" w:right="1243"/>
              <w:rPr>
                <w:sz w:val="21"/>
              </w:rPr>
            </w:pPr>
            <w:r>
              <w:rPr>
                <w:sz w:val="21"/>
              </w:rPr>
              <w:t>3-6.5V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</w:tcBorders>
          </w:tcPr>
          <w:p>
            <w:pPr>
              <w:pStyle w:val="10"/>
              <w:spacing w:line="241" w:lineRule="exact"/>
              <w:ind w:right="715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V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2552" w:type="dxa"/>
            <w:tcBorders>
              <w:top w:val="single" w:color="000000" w:sz="4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43" w:lineRule="exact"/>
              <w:ind w:left="594" w:right="581"/>
              <w:rPr>
                <w:sz w:val="22"/>
              </w:rPr>
            </w:pPr>
            <w:r>
              <w:rPr>
                <w:sz w:val="22"/>
              </w:rPr>
              <w:t>Working temperature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32" w:lineRule="exact"/>
              <w:ind w:left="1176" w:right="1159"/>
              <w:rPr>
                <w:sz w:val="11"/>
              </w:rPr>
            </w:pPr>
            <w:r>
              <w:rPr>
                <w:position w:val="1"/>
                <w:sz w:val="21"/>
              </w:rPr>
              <w:t>T</w:t>
            </w:r>
            <w:r>
              <w:rPr>
                <w:sz w:val="11"/>
              </w:rPr>
              <w:t>STG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43" w:lineRule="exact"/>
              <w:ind w:left="615"/>
              <w:jc w:val="left"/>
              <w:rPr>
                <w:sz w:val="22"/>
              </w:rPr>
            </w:pPr>
            <w:r>
              <w:rPr>
                <w:sz w:val="22"/>
              </w:rPr>
              <w:t>20 ℃ to 35 ℃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</w:tcBorders>
          </w:tcPr>
          <w:p>
            <w:pPr>
              <w:pStyle w:val="10"/>
              <w:spacing w:line="242" w:lineRule="exact"/>
              <w:ind w:right="716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℃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exact"/>
        </w:trPr>
        <w:tc>
          <w:tcPr>
            <w:tcW w:w="2552" w:type="dxa"/>
            <w:tcBorders>
              <w:top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30" w:lineRule="exact"/>
              <w:ind w:left="594" w:right="576"/>
              <w:rPr>
                <w:sz w:val="21"/>
              </w:rPr>
            </w:pPr>
            <w:r>
              <w:rPr>
                <w:sz w:val="21"/>
              </w:rPr>
              <w:t>Junction temperature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20" w:lineRule="exact"/>
              <w:ind w:left="1176" w:right="1159"/>
              <w:rPr>
                <w:sz w:val="11"/>
              </w:rPr>
            </w:pPr>
            <w:r>
              <w:rPr>
                <w:position w:val="1"/>
                <w:sz w:val="21"/>
              </w:rPr>
              <w:t>T</w:t>
            </w:r>
            <w:r>
              <w:rPr>
                <w:sz w:val="11"/>
              </w:rPr>
              <w:t>J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30" w:lineRule="exact"/>
              <w:ind w:right="193"/>
              <w:rPr>
                <w:sz w:val="21"/>
              </w:rPr>
            </w:pPr>
            <w:r>
              <w:rPr>
                <w:w w:val="99"/>
                <w:sz w:val="21"/>
              </w:rPr>
              <w:t>-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6" w:space="0"/>
            </w:tcBorders>
          </w:tcPr>
          <w:p>
            <w:pPr>
              <w:pStyle w:val="10"/>
              <w:spacing w:line="230" w:lineRule="exact"/>
              <w:ind w:right="716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℃</w:t>
            </w:r>
          </w:p>
        </w:tc>
      </w:tr>
    </w:tbl>
    <w:p>
      <w:pPr>
        <w:pStyle w:val="5"/>
        <w:spacing w:line="252" w:lineRule="exact"/>
        <w:ind w:left="300"/>
      </w:pPr>
      <w:r>
        <w:rPr>
          <w:b/>
        </w:rPr>
        <w:t>NOTES:</w:t>
      </w:r>
      <w:r>
        <w:t>To ensure the safety and life of the chip, in strict accordance with recommended operating conditions for use in practical applications, otherwise, it may damage the chip.</w:t>
      </w:r>
    </w:p>
    <w:p>
      <w:pPr>
        <w:spacing w:after="0" w:line="252" w:lineRule="exact"/>
        <w:sectPr>
          <w:headerReference r:id="rId4" w:type="default"/>
          <w:footerReference r:id="rId5" w:type="default"/>
          <w:pgSz w:w="12240" w:h="15840"/>
          <w:pgMar w:top="1380" w:right="880" w:bottom="760" w:left="720" w:header="1003" w:footer="565" w:gutter="0"/>
          <w:pgNumType w:start="2"/>
        </w:sectPr>
      </w:pPr>
    </w:p>
    <w:p>
      <w:pPr>
        <w:pStyle w:val="2"/>
        <w:numPr>
          <w:ilvl w:val="0"/>
          <w:numId w:val="6"/>
        </w:numPr>
        <w:tabs>
          <w:tab w:val="left" w:pos="560"/>
        </w:tabs>
        <w:spacing w:before="0" w:after="27" w:line="372" w:lineRule="exact"/>
        <w:ind w:left="560" w:right="0" w:hanging="420"/>
        <w:jc w:val="left"/>
      </w:pPr>
      <w:bookmarkStart w:id="11" w:name="ESD 信息"/>
      <w:bookmarkEnd w:id="11"/>
      <w:bookmarkStart w:id="12" w:name="ESD 信息"/>
      <w:bookmarkEnd w:id="12"/>
      <w:r>
        <w:t>ESD information</w:t>
      </w:r>
    </w:p>
    <w:tbl>
      <w:tblPr>
        <w:tblStyle w:val="6"/>
        <w:tblW w:w="0" w:type="auto"/>
        <w:tblInd w:w="14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52"/>
        <w:gridCol w:w="2693"/>
        <w:gridCol w:w="3120"/>
        <w:gridCol w:w="184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2552" w:type="dxa"/>
            <w:tcBorders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43" w:lineRule="exact"/>
              <w:ind w:left="594" w:right="577"/>
              <w:rPr>
                <w:b/>
                <w:sz w:val="22"/>
              </w:rPr>
            </w:pPr>
            <w:r>
              <w:rPr>
                <w:b/>
                <w:sz w:val="22"/>
              </w:rPr>
              <w:t>parameter name</w:t>
            </w:r>
          </w:p>
        </w:tc>
        <w:tc>
          <w:tcPr>
            <w:tcW w:w="2693" w:type="dxa"/>
            <w:tcBorders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43" w:lineRule="exact"/>
              <w:ind w:left="1131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symbol</w:t>
            </w:r>
          </w:p>
        </w:tc>
        <w:tc>
          <w:tcPr>
            <w:tcW w:w="3120" w:type="dxa"/>
            <w:tcBorders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43" w:lineRule="exact"/>
              <w:ind w:right="1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Numerical</w:t>
            </w:r>
          </w:p>
        </w:tc>
        <w:tc>
          <w:tcPr>
            <w:tcW w:w="1843" w:type="dxa"/>
            <w:tcBorders>
              <w:left w:val="single" w:color="000000" w:sz="6" w:space="0"/>
              <w:bottom w:val="single" w:color="000000" w:sz="4" w:space="0"/>
            </w:tcBorders>
          </w:tcPr>
          <w:p>
            <w:pPr>
              <w:pStyle w:val="10"/>
              <w:spacing w:line="243" w:lineRule="exact"/>
              <w:ind w:right="679"/>
              <w:jc w:val="right"/>
              <w:rPr>
                <w:b/>
                <w:sz w:val="22"/>
              </w:rPr>
            </w:pPr>
            <w:r>
              <w:rPr>
                <w:b/>
                <w:w w:val="90"/>
                <w:sz w:val="22"/>
              </w:rPr>
              <w:t>unit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exact"/>
        </w:trPr>
        <w:tc>
          <w:tcPr>
            <w:tcW w:w="2552" w:type="dxa"/>
            <w:tcBorders>
              <w:top w:val="single" w:color="000000" w:sz="4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32" w:lineRule="exact"/>
              <w:ind w:left="594" w:right="579"/>
              <w:rPr>
                <w:sz w:val="21"/>
              </w:rPr>
            </w:pPr>
            <w:r>
              <w:rPr>
                <w:sz w:val="21"/>
              </w:rPr>
              <w:t>Body static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32" w:lineRule="exact"/>
              <w:ind w:left="1193"/>
              <w:jc w:val="left"/>
              <w:rPr>
                <w:sz w:val="21"/>
              </w:rPr>
            </w:pPr>
            <w:r>
              <w:rPr>
                <w:sz w:val="21"/>
              </w:rPr>
              <w:t>HBM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32" w:lineRule="exact"/>
              <w:ind w:right="1438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± 2000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</w:tcBorders>
          </w:tcPr>
          <w:p>
            <w:pPr>
              <w:pStyle w:val="10"/>
              <w:spacing w:line="232" w:lineRule="exact"/>
              <w:ind w:right="715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V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exact"/>
        </w:trPr>
        <w:tc>
          <w:tcPr>
            <w:tcW w:w="2552" w:type="dxa"/>
            <w:tcBorders>
              <w:top w:val="single" w:color="000000" w:sz="4" w:space="0"/>
              <w:right w:val="single" w:color="000000" w:sz="6" w:space="0"/>
            </w:tcBorders>
          </w:tcPr>
          <w:p>
            <w:pPr>
              <w:pStyle w:val="10"/>
              <w:spacing w:line="230" w:lineRule="exact"/>
              <w:ind w:left="594" w:right="577"/>
              <w:rPr>
                <w:sz w:val="21"/>
              </w:rPr>
            </w:pPr>
            <w:r>
              <w:rPr>
                <w:sz w:val="21"/>
              </w:rPr>
              <w:t>Electrostatic machine model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30" w:lineRule="exact"/>
              <w:ind w:left="1193"/>
              <w:jc w:val="left"/>
              <w:rPr>
                <w:sz w:val="21"/>
              </w:rPr>
            </w:pPr>
            <w:r>
              <w:rPr>
                <w:sz w:val="21"/>
              </w:rPr>
              <w:t>CDM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30" w:lineRule="exact"/>
              <w:ind w:right="1488"/>
              <w:jc w:val="right"/>
              <w:rPr>
                <w:sz w:val="21"/>
              </w:rPr>
            </w:pPr>
            <w:r>
              <w:rPr>
                <w:sz w:val="21"/>
              </w:rPr>
              <w:t>± 300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6" w:space="0"/>
            </w:tcBorders>
          </w:tcPr>
          <w:p>
            <w:pPr>
              <w:pStyle w:val="10"/>
              <w:spacing w:line="230" w:lineRule="exact"/>
              <w:ind w:right="716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℃</w:t>
            </w:r>
          </w:p>
        </w:tc>
      </w:tr>
    </w:tbl>
    <w:p>
      <w:pPr>
        <w:pStyle w:val="5"/>
        <w:spacing w:before="12"/>
        <w:rPr>
          <w:b/>
          <w:sz w:val="24"/>
        </w:rPr>
      </w:pPr>
    </w:p>
    <w:p>
      <w:pPr>
        <w:pStyle w:val="9"/>
        <w:numPr>
          <w:ilvl w:val="0"/>
          <w:numId w:val="6"/>
        </w:numPr>
        <w:tabs>
          <w:tab w:val="left" w:pos="560"/>
        </w:tabs>
        <w:spacing w:before="19" w:after="0" w:line="409" w:lineRule="exact"/>
        <w:ind w:left="560" w:right="0" w:hanging="420"/>
        <w:jc w:val="left"/>
        <w:rPr>
          <w:b/>
          <w:sz w:val="30"/>
        </w:rPr>
      </w:pPr>
      <w:r>
        <w:rPr>
          <w:b/>
          <w:sz w:val="30"/>
        </w:rPr>
        <w:t>The basic electrical characteristics</w:t>
      </w:r>
    </w:p>
    <w:p>
      <w:pPr>
        <w:pStyle w:val="5"/>
        <w:spacing w:after="38" w:line="284" w:lineRule="exact"/>
        <w:ind w:left="140"/>
        <w:rPr>
          <w:sz w:val="18"/>
          <w:szCs w:val="18"/>
        </w:rPr>
      </w:pPr>
      <w:r>
        <w:rPr>
          <w:position w:val="1"/>
          <w:sz w:val="18"/>
          <w:szCs w:val="18"/>
        </w:rPr>
        <w:t>A</w:t>
      </w:r>
      <w:r>
        <w:rPr>
          <w:sz w:val="18"/>
          <w:szCs w:val="18"/>
        </w:rPr>
        <w:t>V = 20dB, TA = 25 ℃, no special items are described in the VDD = 5V, 4Ω + 33uH under test conditions:</w:t>
      </w:r>
    </w:p>
    <w:tbl>
      <w:tblPr>
        <w:tblStyle w:val="6"/>
        <w:tblW w:w="0" w:type="auto"/>
        <w:tblInd w:w="13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4"/>
        <w:gridCol w:w="1278"/>
        <w:gridCol w:w="1455"/>
        <w:gridCol w:w="1523"/>
        <w:gridCol w:w="1137"/>
        <w:gridCol w:w="1134"/>
        <w:gridCol w:w="993"/>
        <w:gridCol w:w="85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exact"/>
        </w:trPr>
        <w:tc>
          <w:tcPr>
            <w:tcW w:w="1844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680" w:right="669"/>
              <w:rPr>
                <w:b/>
                <w:sz w:val="22"/>
              </w:rPr>
            </w:pPr>
            <w:r>
              <w:rPr>
                <w:b/>
                <w:sz w:val="22"/>
              </w:rPr>
              <w:t>description</w:t>
            </w:r>
          </w:p>
        </w:tc>
        <w:tc>
          <w:tcPr>
            <w:tcW w:w="127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349" w:right="317"/>
              <w:rPr>
                <w:b/>
                <w:sz w:val="22"/>
              </w:rPr>
            </w:pPr>
            <w:r>
              <w:rPr>
                <w:b/>
                <w:sz w:val="22"/>
              </w:rPr>
              <w:t>symbol</w:t>
            </w:r>
          </w:p>
        </w:tc>
        <w:tc>
          <w:tcPr>
            <w:tcW w:w="2978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972" w:right="959"/>
              <w:rPr>
                <w:b/>
                <w:sz w:val="22"/>
              </w:rPr>
            </w:pPr>
            <w:r>
              <w:rPr>
                <w:b/>
                <w:sz w:val="22"/>
              </w:rPr>
              <w:t>Test Conditions</w:t>
            </w:r>
          </w:p>
        </w:tc>
        <w:tc>
          <w:tcPr>
            <w:tcW w:w="113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215" w:right="208"/>
              <w:rPr>
                <w:b/>
                <w:sz w:val="22"/>
              </w:rPr>
            </w:pPr>
            <w:r>
              <w:rPr>
                <w:b/>
                <w:sz w:val="22"/>
              </w:rPr>
              <w:t>Minimum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213" w:right="207"/>
              <w:rPr>
                <w:b/>
                <w:sz w:val="22"/>
              </w:rPr>
            </w:pPr>
            <w:r>
              <w:rPr>
                <w:b/>
                <w:sz w:val="22"/>
              </w:rPr>
              <w:t>Typical values</w:t>
            </w:r>
          </w:p>
        </w:tc>
        <w:tc>
          <w:tcPr>
            <w:tcW w:w="99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140" w:right="139"/>
              <w:rPr>
                <w:b/>
                <w:sz w:val="22"/>
              </w:rPr>
            </w:pPr>
            <w:r>
              <w:rPr>
                <w:b/>
                <w:sz w:val="22"/>
              </w:rPr>
              <w:t>Maximum</w:t>
            </w:r>
          </w:p>
        </w:tc>
        <w:tc>
          <w:tcPr>
            <w:tcW w:w="853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45" w:lineRule="exact"/>
              <w:ind w:left="182" w:right="177"/>
              <w:rPr>
                <w:b/>
                <w:sz w:val="22"/>
              </w:rPr>
            </w:pPr>
            <w:r>
              <w:rPr>
                <w:b/>
                <w:sz w:val="22"/>
              </w:rPr>
              <w:t>unit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844" w:type="dxa"/>
            <w:vMerge w:val="restart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57" w:lineRule="exact"/>
              <w:ind w:left="480"/>
              <w:jc w:val="left"/>
              <w:rPr>
                <w:sz w:val="22"/>
              </w:rPr>
            </w:pPr>
            <w:r>
              <w:rPr>
                <w:sz w:val="22"/>
              </w:rPr>
              <w:t>Quiescent Current</w:t>
            </w:r>
          </w:p>
        </w:tc>
        <w:tc>
          <w:tcPr>
            <w:tcW w:w="12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7" w:lineRule="exact"/>
              <w:ind w:left="339" w:right="328"/>
              <w:rPr>
                <w:sz w:val="11"/>
              </w:rPr>
            </w:pPr>
            <w:r>
              <w:rPr>
                <w:position w:val="1"/>
                <w:sz w:val="22"/>
              </w:rPr>
              <w:t>I</w:t>
            </w:r>
            <w:r>
              <w:rPr>
                <w:sz w:val="11"/>
              </w:rPr>
              <w:t>DD</w:t>
            </w:r>
          </w:p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878"/>
              <w:jc w:val="left"/>
              <w:rPr>
                <w:sz w:val="22"/>
              </w:rPr>
            </w:pPr>
            <w:r>
              <w:rPr>
                <w:sz w:val="22"/>
              </w:rPr>
              <w:t>VDD = 5V, Class D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7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2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1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45" w:lineRule="exact"/>
              <w:ind w:left="182" w:right="177"/>
              <w:rPr>
                <w:sz w:val="22"/>
              </w:rPr>
            </w:pPr>
            <w:r>
              <w:rPr>
                <w:sz w:val="22"/>
              </w:rPr>
              <w:t>mA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1844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2" w:lineRule="exact"/>
              <w:ind w:left="878"/>
              <w:jc w:val="left"/>
              <w:rPr>
                <w:sz w:val="22"/>
              </w:rPr>
            </w:pPr>
            <w:r>
              <w:rPr>
                <w:sz w:val="22"/>
              </w:rPr>
              <w:t>VDD = 4.2V, AB type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2" w:lineRule="exact"/>
              <w:ind w:left="2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62" w:lineRule="exact"/>
              <w:ind w:left="182" w:right="177"/>
              <w:rPr>
                <w:sz w:val="22"/>
              </w:rPr>
            </w:pPr>
            <w:r>
              <w:rPr>
                <w:sz w:val="22"/>
              </w:rPr>
              <w:t>mA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84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3" w:lineRule="exact"/>
              <w:ind w:left="480"/>
              <w:jc w:val="left"/>
              <w:rPr>
                <w:sz w:val="22"/>
              </w:rPr>
            </w:pPr>
            <w:r>
              <w:rPr>
                <w:sz w:val="22"/>
              </w:rPr>
              <w:t>Off current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3" w:lineRule="exact"/>
              <w:ind w:left="339" w:right="328"/>
              <w:rPr>
                <w:sz w:val="11"/>
              </w:rPr>
            </w:pPr>
            <w:r>
              <w:rPr>
                <w:position w:val="1"/>
                <w:sz w:val="22"/>
              </w:rPr>
              <w:t>I</w:t>
            </w:r>
            <w:r>
              <w:rPr>
                <w:sz w:val="11"/>
              </w:rPr>
              <w:t>SHDN</w:t>
            </w:r>
          </w:p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3" w:lineRule="exact"/>
              <w:ind w:left="768"/>
              <w:jc w:val="left"/>
              <w:rPr>
                <w:sz w:val="22"/>
              </w:rPr>
            </w:pPr>
            <w:r>
              <w:rPr>
                <w:sz w:val="22"/>
              </w:rPr>
              <w:t>VDD = 3V to 5 V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3" w:lineRule="exact"/>
              <w:ind w:left="7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3" w:lineRule="exact"/>
              <w:ind w:left="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43" w:lineRule="exact"/>
              <w:ind w:left="182" w:right="177"/>
              <w:rPr>
                <w:sz w:val="22"/>
              </w:rPr>
            </w:pPr>
            <w:r>
              <w:rPr>
                <w:sz w:val="22"/>
              </w:rPr>
              <w:t>uA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84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4" w:lineRule="exact"/>
              <w:ind w:left="480"/>
              <w:jc w:val="left"/>
              <w:rPr>
                <w:sz w:val="22"/>
              </w:rPr>
            </w:pPr>
            <w:r>
              <w:rPr>
                <w:sz w:val="22"/>
              </w:rPr>
              <w:t>Static noise floor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4" w:lineRule="exact"/>
              <w:ind w:left="340" w:right="328"/>
              <w:rPr>
                <w:sz w:val="22"/>
              </w:rPr>
            </w:pPr>
            <w:r>
              <w:rPr>
                <w:sz w:val="22"/>
              </w:rPr>
              <w:t>Vn</w:t>
            </w:r>
          </w:p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4" w:lineRule="exact"/>
              <w:ind w:left="329"/>
              <w:jc w:val="left"/>
              <w:rPr>
                <w:sz w:val="22"/>
              </w:rPr>
            </w:pPr>
            <w:r>
              <w:rPr>
                <w:sz w:val="22"/>
              </w:rPr>
              <w:t>VDD = 5V, AV = 20DB, Awting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4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44" w:lineRule="exact"/>
              <w:ind w:left="182" w:right="177"/>
              <w:rPr>
                <w:sz w:val="22"/>
              </w:rPr>
            </w:pPr>
            <w:r>
              <w:rPr>
                <w:sz w:val="22"/>
              </w:rPr>
              <w:t>uV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84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535"/>
              <w:jc w:val="left"/>
              <w:rPr>
                <w:sz w:val="22"/>
              </w:rPr>
            </w:pPr>
            <w:r>
              <w:rPr>
                <w:sz w:val="22"/>
              </w:rPr>
              <w:t>Frequency Class D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6" w:lineRule="exact"/>
              <w:ind w:left="339" w:right="328"/>
              <w:rPr>
                <w:sz w:val="11"/>
              </w:rPr>
            </w:pPr>
            <w:r>
              <w:rPr>
                <w:position w:val="1"/>
                <w:sz w:val="22"/>
              </w:rPr>
              <w:t>F</w:t>
            </w:r>
            <w:r>
              <w:rPr>
                <w:sz w:val="11"/>
              </w:rPr>
              <w:t>SW</w:t>
            </w:r>
          </w:p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696" w:right="1016"/>
              <w:rPr>
                <w:sz w:val="22"/>
              </w:rPr>
            </w:pPr>
            <w:r>
              <w:rPr>
                <w:sz w:val="22"/>
              </w:rPr>
              <w:t>VDD = 5V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520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46" w:lineRule="exact"/>
              <w:ind w:left="182" w:right="177"/>
              <w:rPr>
                <w:sz w:val="22"/>
              </w:rPr>
            </w:pPr>
            <w:r>
              <w:rPr>
                <w:sz w:val="22"/>
              </w:rPr>
              <w:t>kHz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exact"/>
        </w:trPr>
        <w:tc>
          <w:tcPr>
            <w:tcW w:w="184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right="243"/>
              <w:jc w:val="right"/>
              <w:rPr>
                <w:sz w:val="22"/>
              </w:rPr>
            </w:pPr>
            <w:r>
              <w:rPr>
                <w:sz w:val="22"/>
              </w:rPr>
              <w:t>Output offset voltage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6" w:lineRule="exact"/>
              <w:ind w:left="339" w:right="328"/>
              <w:rPr>
                <w:sz w:val="11"/>
              </w:rPr>
            </w:pPr>
            <w:r>
              <w:rPr>
                <w:position w:val="1"/>
                <w:sz w:val="22"/>
              </w:rPr>
              <w:t>V</w:t>
            </w:r>
            <w:r>
              <w:rPr>
                <w:sz w:val="11"/>
              </w:rPr>
              <w:t>os</w:t>
            </w:r>
          </w:p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6" w:lineRule="exact"/>
              <w:ind w:left="583" w:right="1016"/>
              <w:rPr>
                <w:sz w:val="22"/>
              </w:rPr>
            </w:pPr>
            <w:r>
              <w:rPr>
                <w:position w:val="1"/>
                <w:sz w:val="22"/>
              </w:rPr>
              <w:t>V</w:t>
            </w:r>
            <w:r>
              <w:rPr>
                <w:sz w:val="11"/>
              </w:rPr>
              <w:t>IN</w:t>
            </w:r>
            <w:r>
              <w:rPr>
                <w:position w:val="1"/>
                <w:sz w:val="22"/>
              </w:rPr>
              <w:t>= 0V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46" w:lineRule="exact"/>
              <w:ind w:left="182" w:right="177"/>
              <w:rPr>
                <w:sz w:val="22"/>
              </w:rPr>
            </w:pPr>
            <w:r>
              <w:rPr>
                <w:sz w:val="22"/>
              </w:rPr>
              <w:t>mV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84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480"/>
              <w:jc w:val="left"/>
              <w:rPr>
                <w:sz w:val="22"/>
              </w:rPr>
            </w:pPr>
            <w:r>
              <w:rPr>
                <w:sz w:val="22"/>
              </w:rPr>
              <w:t>Start Time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5" w:lineRule="exact"/>
              <w:ind w:left="342" w:right="328"/>
              <w:rPr>
                <w:sz w:val="11"/>
              </w:rPr>
            </w:pPr>
            <w:r>
              <w:rPr>
                <w:position w:val="1"/>
                <w:sz w:val="22"/>
              </w:rPr>
              <w:t>T</w:t>
            </w:r>
            <w:r>
              <w:rPr>
                <w:sz w:val="11"/>
              </w:rPr>
              <w:t>start</w:t>
            </w:r>
          </w:p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Vdd = 5V, Bypass = 1uF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174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45" w:lineRule="exact"/>
              <w:ind w:left="182" w:right="177"/>
              <w:rPr>
                <w:sz w:val="22"/>
              </w:rPr>
            </w:pPr>
            <w:r>
              <w:rPr>
                <w:sz w:val="22"/>
              </w:rPr>
              <w:t>MS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exact"/>
        </w:trPr>
        <w:tc>
          <w:tcPr>
            <w:tcW w:w="184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57" w:lineRule="exact"/>
              <w:ind w:left="680" w:right="669"/>
              <w:rPr>
                <w:sz w:val="22"/>
              </w:rPr>
            </w:pPr>
            <w:r>
              <w:rPr>
                <w:sz w:val="22"/>
              </w:rPr>
              <w:t>Gain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81" w:lineRule="exact"/>
              <w:ind w:left="340" w:right="328"/>
              <w:rPr>
                <w:sz w:val="22"/>
              </w:rPr>
            </w:pPr>
            <w:r>
              <w:rPr>
                <w:sz w:val="22"/>
              </w:rPr>
              <w:t>Av</w:t>
            </w:r>
          </w:p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7" w:lineRule="exact"/>
              <w:ind w:left="663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Class D mode, R</w:t>
            </w:r>
            <w:r>
              <w:rPr>
                <w:sz w:val="11"/>
              </w:rPr>
              <w:t>IN</w:t>
            </w:r>
            <w:r>
              <w:rPr>
                <w:position w:val="1"/>
                <w:sz w:val="22"/>
              </w:rPr>
              <w:t>= 27k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57" w:lineRule="exact"/>
              <w:ind w:left="211" w:right="207"/>
              <w:rPr>
                <w:sz w:val="22"/>
              </w:rPr>
            </w:pPr>
            <w:r>
              <w:rPr>
                <w:sz w:val="22"/>
              </w:rPr>
              <w:t>≈20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57" w:lineRule="exact"/>
              <w:ind w:left="182" w:right="148"/>
              <w:rPr>
                <w:sz w:val="22"/>
              </w:rPr>
            </w:pPr>
            <w:r>
              <w:rPr>
                <w:sz w:val="22"/>
              </w:rPr>
              <w:t>DB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84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3" w:lineRule="exact"/>
              <w:ind w:right="243"/>
              <w:jc w:val="right"/>
              <w:rPr>
                <w:sz w:val="22"/>
              </w:rPr>
            </w:pPr>
            <w:r>
              <w:rPr>
                <w:sz w:val="22"/>
              </w:rPr>
              <w:t>Voltage power off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3" w:lineRule="exact"/>
              <w:ind w:left="346" w:right="328"/>
              <w:rPr>
                <w:sz w:val="11"/>
              </w:rPr>
            </w:pPr>
            <w:r>
              <w:rPr>
                <w:position w:val="1"/>
                <w:sz w:val="22"/>
              </w:rPr>
              <w:t>Vdd</w:t>
            </w:r>
            <w:r>
              <w:rPr>
                <w:sz w:val="11"/>
              </w:rPr>
              <w:t>sd</w:t>
            </w:r>
          </w:p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3" w:lineRule="exact"/>
              <w:ind w:left="972" w:right="959"/>
              <w:rPr>
                <w:sz w:val="22"/>
              </w:rPr>
            </w:pPr>
            <w:r>
              <w:rPr>
                <w:sz w:val="22"/>
              </w:rPr>
              <w:t>SD = 0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3" w:lineRule="exact"/>
              <w:ind w:left="183" w:right="207"/>
              <w:rPr>
                <w:sz w:val="22"/>
              </w:rPr>
            </w:pPr>
            <w:r>
              <w:rPr>
                <w:sz w:val="22"/>
              </w:rPr>
              <w:t>&lt;1.6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43" w:lineRule="exact"/>
              <w:ind w:right="73"/>
              <w:rPr>
                <w:sz w:val="22"/>
              </w:rPr>
            </w:pPr>
            <w:r>
              <w:rPr>
                <w:w w:val="100"/>
                <w:sz w:val="22"/>
              </w:rPr>
              <w:t>V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84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3" w:lineRule="exact"/>
              <w:ind w:right="286"/>
              <w:jc w:val="right"/>
              <w:rPr>
                <w:sz w:val="22"/>
              </w:rPr>
            </w:pPr>
            <w:r>
              <w:rPr>
                <w:sz w:val="22"/>
              </w:rPr>
              <w:t>Power turn-on voltage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3" w:lineRule="exact"/>
              <w:ind w:left="349" w:right="328"/>
              <w:rPr>
                <w:sz w:val="11"/>
              </w:rPr>
            </w:pPr>
            <w:r>
              <w:rPr>
                <w:position w:val="1"/>
                <w:sz w:val="22"/>
              </w:rPr>
              <w:t>Vdd</w:t>
            </w:r>
            <w:r>
              <w:rPr>
                <w:sz w:val="11"/>
              </w:rPr>
              <w:t>open</w:t>
            </w:r>
          </w:p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3" w:lineRule="exact"/>
              <w:ind w:left="972" w:right="959"/>
              <w:rPr>
                <w:sz w:val="22"/>
              </w:rPr>
            </w:pPr>
            <w:r>
              <w:rPr>
                <w:sz w:val="22"/>
              </w:rPr>
              <w:t>SD = 0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3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&gt; 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43" w:lineRule="exact"/>
              <w:ind w:right="73"/>
              <w:rPr>
                <w:sz w:val="22"/>
              </w:rPr>
            </w:pPr>
            <w:r>
              <w:rPr>
                <w:w w:val="100"/>
                <w:sz w:val="22"/>
              </w:rPr>
              <w:t>V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exact"/>
        </w:trPr>
        <w:tc>
          <w:tcPr>
            <w:tcW w:w="1844" w:type="dxa"/>
            <w:vMerge w:val="restart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jc w:val="left"/>
              <w:rPr>
                <w:sz w:val="22"/>
              </w:rPr>
            </w:pPr>
          </w:p>
          <w:p>
            <w:pPr>
              <w:pStyle w:val="10"/>
              <w:spacing w:before="4"/>
              <w:jc w:val="left"/>
              <w:rPr>
                <w:sz w:val="19"/>
              </w:rPr>
            </w:pPr>
          </w:p>
          <w:p>
            <w:pPr>
              <w:pStyle w:val="10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SD-off voltage</w:t>
            </w:r>
          </w:p>
        </w:tc>
        <w:tc>
          <w:tcPr>
            <w:tcW w:w="12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jc w:val="left"/>
              <w:rPr>
                <w:sz w:val="22"/>
              </w:rPr>
            </w:pPr>
          </w:p>
          <w:p>
            <w:pPr>
              <w:pStyle w:val="10"/>
              <w:spacing w:before="11"/>
              <w:jc w:val="left"/>
              <w:rPr>
                <w:sz w:val="23"/>
              </w:rPr>
            </w:pPr>
          </w:p>
          <w:p>
            <w:pPr>
              <w:pStyle w:val="10"/>
              <w:spacing w:before="1"/>
              <w:ind w:left="440"/>
              <w:jc w:val="left"/>
              <w:rPr>
                <w:sz w:val="11"/>
              </w:rPr>
            </w:pPr>
            <w:r>
              <w:rPr>
                <w:position w:val="1"/>
                <w:sz w:val="22"/>
              </w:rPr>
              <w:t>Vsd</w:t>
            </w:r>
            <w:r>
              <w:rPr>
                <w:sz w:val="11"/>
              </w:rPr>
              <w:t>sd</w:t>
            </w:r>
          </w:p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1" w:lineRule="exact"/>
              <w:ind w:left="972" w:right="961"/>
              <w:rPr>
                <w:sz w:val="22"/>
              </w:rPr>
            </w:pPr>
            <w:r>
              <w:rPr>
                <w:sz w:val="22"/>
              </w:rPr>
              <w:t>Vdd = 7V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1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&gt; 1.8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vMerge w:val="restart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jc w:val="left"/>
              <w:rPr>
                <w:sz w:val="22"/>
              </w:rPr>
            </w:pPr>
          </w:p>
          <w:p>
            <w:pPr>
              <w:pStyle w:val="10"/>
              <w:spacing w:before="4"/>
              <w:jc w:val="left"/>
              <w:rPr>
                <w:sz w:val="19"/>
              </w:rPr>
            </w:pPr>
          </w:p>
          <w:p>
            <w:pPr>
              <w:pStyle w:val="10"/>
              <w:ind w:left="5"/>
              <w:rPr>
                <w:sz w:val="22"/>
              </w:rPr>
            </w:pPr>
            <w:r>
              <w:rPr>
                <w:w w:val="100"/>
                <w:sz w:val="22"/>
              </w:rPr>
              <w:t>V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exact"/>
        </w:trPr>
        <w:tc>
          <w:tcPr>
            <w:tcW w:w="1844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127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6" w:lineRule="exact"/>
              <w:ind w:left="8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vMerge w:val="continue"/>
            <w:tcBorders>
              <w:left w:val="single" w:color="000000" w:sz="4" w:space="0"/>
            </w:tcBorders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1844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127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4" w:lineRule="exact"/>
              <w:ind w:left="972" w:right="961"/>
              <w:rPr>
                <w:sz w:val="22"/>
              </w:rPr>
            </w:pPr>
            <w:r>
              <w:rPr>
                <w:sz w:val="22"/>
              </w:rPr>
              <w:t>Vdd = 5V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4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&gt; 1.6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vMerge w:val="continue"/>
            <w:tcBorders>
              <w:left w:val="single" w:color="000000" w:sz="4" w:space="0"/>
            </w:tcBorders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1844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127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5" w:lineRule="exact"/>
              <w:ind w:left="972" w:right="961"/>
              <w:rPr>
                <w:sz w:val="22"/>
              </w:rPr>
            </w:pPr>
            <w:r>
              <w:rPr>
                <w:sz w:val="22"/>
              </w:rPr>
              <w:t>Vdd = 4V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5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&gt; 1.4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vMerge w:val="continue"/>
            <w:tcBorders>
              <w:left w:val="single" w:color="000000" w:sz="4" w:space="0"/>
            </w:tcBorders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exact"/>
        </w:trPr>
        <w:tc>
          <w:tcPr>
            <w:tcW w:w="1844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127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8" w:lineRule="exact"/>
              <w:ind w:left="972" w:right="961"/>
              <w:rPr>
                <w:sz w:val="22"/>
              </w:rPr>
            </w:pPr>
            <w:r>
              <w:rPr>
                <w:sz w:val="22"/>
              </w:rPr>
              <w:t>Vdd = 3V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8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&gt; 1.4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vMerge w:val="continue"/>
            <w:tcBorders>
              <w:left w:val="single" w:color="000000" w:sz="4" w:space="0"/>
            </w:tcBorders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1844" w:type="dxa"/>
            <w:vMerge w:val="restart"/>
            <w:tcBorders>
              <w:right w:val="single" w:color="000000" w:sz="4" w:space="0"/>
            </w:tcBorders>
          </w:tcPr>
          <w:p>
            <w:pPr>
              <w:pStyle w:val="10"/>
              <w:jc w:val="left"/>
              <w:rPr>
                <w:sz w:val="22"/>
              </w:rPr>
            </w:pPr>
          </w:p>
          <w:p>
            <w:pPr>
              <w:pStyle w:val="10"/>
              <w:spacing w:before="7"/>
              <w:jc w:val="left"/>
              <w:rPr>
                <w:sz w:val="19"/>
              </w:rPr>
            </w:pPr>
          </w:p>
          <w:p>
            <w:pPr>
              <w:pStyle w:val="10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SD threshold voltage</w:t>
            </w:r>
          </w:p>
        </w:tc>
        <w:tc>
          <w:tcPr>
            <w:tcW w:w="1278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jc w:val="left"/>
              <w:rPr>
                <w:sz w:val="22"/>
              </w:rPr>
            </w:pPr>
          </w:p>
          <w:p>
            <w:pPr>
              <w:pStyle w:val="10"/>
              <w:spacing w:before="1"/>
              <w:jc w:val="left"/>
              <w:rPr>
                <w:sz w:val="24"/>
              </w:rPr>
            </w:pPr>
          </w:p>
          <w:p>
            <w:pPr>
              <w:pStyle w:val="10"/>
              <w:ind w:left="419"/>
              <w:jc w:val="left"/>
              <w:rPr>
                <w:sz w:val="11"/>
              </w:rPr>
            </w:pPr>
            <w:r>
              <w:rPr>
                <w:position w:val="1"/>
                <w:sz w:val="22"/>
              </w:rPr>
              <w:t>Vsd</w:t>
            </w:r>
            <w:r>
              <w:rPr>
                <w:sz w:val="11"/>
              </w:rPr>
              <w:t>open</w:t>
            </w:r>
          </w:p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9" w:lineRule="exact"/>
              <w:ind w:left="972" w:right="961"/>
              <w:rPr>
                <w:sz w:val="22"/>
              </w:rPr>
            </w:pPr>
            <w:r>
              <w:rPr>
                <w:sz w:val="22"/>
              </w:rPr>
              <w:t>Vdd = 7V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9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&lt;1.0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vMerge w:val="restart"/>
            <w:tcBorders>
              <w:left w:val="single" w:color="000000" w:sz="4" w:space="0"/>
            </w:tcBorders>
          </w:tcPr>
          <w:p>
            <w:pPr>
              <w:pStyle w:val="10"/>
              <w:jc w:val="left"/>
              <w:rPr>
                <w:sz w:val="22"/>
              </w:rPr>
            </w:pPr>
          </w:p>
          <w:p>
            <w:pPr>
              <w:pStyle w:val="10"/>
              <w:spacing w:before="7"/>
              <w:jc w:val="left"/>
              <w:rPr>
                <w:sz w:val="19"/>
              </w:rPr>
            </w:pPr>
          </w:p>
          <w:p>
            <w:pPr>
              <w:pStyle w:val="10"/>
              <w:ind w:left="5"/>
              <w:rPr>
                <w:sz w:val="22"/>
              </w:rPr>
            </w:pPr>
            <w:r>
              <w:rPr>
                <w:w w:val="100"/>
                <w:sz w:val="22"/>
              </w:rPr>
              <w:t>V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1844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127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3" w:lineRule="exact"/>
              <w:ind w:left="8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vMerge w:val="continue"/>
            <w:tcBorders>
              <w:left w:val="single" w:color="000000" w:sz="4" w:space="0"/>
            </w:tcBorders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exact"/>
        </w:trPr>
        <w:tc>
          <w:tcPr>
            <w:tcW w:w="1844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127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6" w:lineRule="exact"/>
              <w:ind w:left="972" w:right="961"/>
              <w:rPr>
                <w:sz w:val="22"/>
              </w:rPr>
            </w:pPr>
            <w:r>
              <w:rPr>
                <w:sz w:val="22"/>
              </w:rPr>
              <w:t>Vdd = 5V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6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&lt;0.9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vMerge w:val="continue"/>
            <w:tcBorders>
              <w:left w:val="single" w:color="000000" w:sz="4" w:space="0"/>
            </w:tcBorders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1844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127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2" w:lineRule="exact"/>
              <w:ind w:left="972" w:right="961"/>
              <w:rPr>
                <w:sz w:val="22"/>
              </w:rPr>
            </w:pPr>
            <w:r>
              <w:rPr>
                <w:sz w:val="22"/>
              </w:rPr>
              <w:t>Vdd = 4V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2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&lt;0.8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vMerge w:val="continue"/>
            <w:tcBorders>
              <w:left w:val="single" w:color="000000" w:sz="4" w:space="0"/>
            </w:tcBorders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1844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2" w:lineRule="exact"/>
              <w:ind w:left="972" w:right="961"/>
              <w:rPr>
                <w:sz w:val="22"/>
              </w:rPr>
            </w:pPr>
            <w:r>
              <w:rPr>
                <w:sz w:val="22"/>
              </w:rPr>
              <w:t>Vdd = 3V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2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&lt;0.7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vMerge w:val="continue"/>
            <w:tcBorders>
              <w:left w:val="single" w:color="000000" w:sz="4" w:space="0"/>
              <w:bottom w:val="single" w:color="000000" w:sz="4" w:space="0"/>
            </w:tcBorders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844" w:type="dxa"/>
            <w:vMerge w:val="restart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jc w:val="left"/>
              <w:rPr>
                <w:sz w:val="22"/>
              </w:rPr>
            </w:pPr>
          </w:p>
          <w:p>
            <w:pPr>
              <w:pStyle w:val="10"/>
              <w:spacing w:before="4"/>
              <w:jc w:val="left"/>
              <w:rPr>
                <w:sz w:val="19"/>
              </w:rPr>
            </w:pPr>
          </w:p>
          <w:p>
            <w:pPr>
              <w:pStyle w:val="10"/>
              <w:ind w:left="314"/>
              <w:jc w:val="left"/>
              <w:rPr>
                <w:sz w:val="22"/>
              </w:rPr>
            </w:pPr>
            <w:r>
              <w:rPr>
                <w:sz w:val="22"/>
              </w:rPr>
              <w:t>Class D on voltage</w:t>
            </w:r>
          </w:p>
        </w:tc>
        <w:tc>
          <w:tcPr>
            <w:tcW w:w="12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jc w:val="left"/>
              <w:rPr>
                <w:sz w:val="22"/>
              </w:rPr>
            </w:pPr>
          </w:p>
          <w:p>
            <w:pPr>
              <w:pStyle w:val="10"/>
              <w:spacing w:before="11"/>
              <w:jc w:val="left"/>
              <w:rPr>
                <w:sz w:val="23"/>
              </w:rPr>
            </w:pPr>
          </w:p>
          <w:p>
            <w:pPr>
              <w:pStyle w:val="10"/>
              <w:ind w:left="419"/>
              <w:jc w:val="left"/>
              <w:rPr>
                <w:sz w:val="11"/>
              </w:rPr>
            </w:pPr>
            <w:r>
              <w:rPr>
                <w:position w:val="1"/>
                <w:sz w:val="22"/>
              </w:rPr>
              <w:t>MODE</w:t>
            </w:r>
            <w:r>
              <w:rPr>
                <w:sz w:val="11"/>
              </w:rPr>
              <w:t>/ D</w:t>
            </w:r>
          </w:p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3" w:lineRule="exact"/>
              <w:ind w:left="972" w:right="961"/>
              <w:rPr>
                <w:sz w:val="22"/>
              </w:rPr>
            </w:pPr>
            <w:r>
              <w:rPr>
                <w:sz w:val="22"/>
              </w:rPr>
              <w:t>Vdd = 7V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3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&gt; 2.0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vMerge w:val="restart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jc w:val="left"/>
              <w:rPr>
                <w:sz w:val="22"/>
              </w:rPr>
            </w:pPr>
          </w:p>
          <w:p>
            <w:pPr>
              <w:pStyle w:val="10"/>
              <w:spacing w:before="4"/>
              <w:jc w:val="left"/>
              <w:rPr>
                <w:sz w:val="19"/>
              </w:rPr>
            </w:pPr>
          </w:p>
          <w:p>
            <w:pPr>
              <w:pStyle w:val="10"/>
              <w:ind w:left="5"/>
              <w:rPr>
                <w:sz w:val="22"/>
              </w:rPr>
            </w:pPr>
            <w:r>
              <w:rPr>
                <w:w w:val="100"/>
                <w:sz w:val="22"/>
              </w:rPr>
              <w:t>V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exact"/>
        </w:trPr>
        <w:tc>
          <w:tcPr>
            <w:tcW w:w="1844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127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5" w:lineRule="exact"/>
              <w:ind w:left="8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vMerge w:val="continue"/>
            <w:tcBorders>
              <w:left w:val="single" w:color="000000" w:sz="4" w:space="0"/>
            </w:tcBorders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1844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127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1" w:lineRule="exact"/>
              <w:ind w:left="972" w:right="961"/>
              <w:rPr>
                <w:sz w:val="22"/>
              </w:rPr>
            </w:pPr>
            <w:r>
              <w:rPr>
                <w:sz w:val="22"/>
              </w:rPr>
              <w:t>Vdd = 5V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1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&gt; 1.8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vMerge w:val="continue"/>
            <w:tcBorders>
              <w:left w:val="single" w:color="000000" w:sz="4" w:space="0"/>
            </w:tcBorders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exact"/>
        </w:trPr>
        <w:tc>
          <w:tcPr>
            <w:tcW w:w="1844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127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4" w:lineRule="exact"/>
              <w:ind w:left="972" w:right="961"/>
              <w:rPr>
                <w:sz w:val="22"/>
              </w:rPr>
            </w:pPr>
            <w:r>
              <w:rPr>
                <w:sz w:val="22"/>
              </w:rPr>
              <w:t>Vdd = 4V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4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&gt; 1.6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vMerge w:val="continue"/>
            <w:tcBorders>
              <w:left w:val="single" w:color="000000" w:sz="4" w:space="0"/>
            </w:tcBorders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1844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2" w:lineRule="exact"/>
              <w:ind w:left="972" w:right="961"/>
              <w:rPr>
                <w:sz w:val="22"/>
              </w:rPr>
            </w:pPr>
            <w:r>
              <w:rPr>
                <w:sz w:val="22"/>
              </w:rPr>
              <w:t>Vdd = 3V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2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&gt; 1.4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vMerge w:val="continue"/>
            <w:tcBorders>
              <w:left w:val="single" w:color="000000" w:sz="4" w:space="0"/>
              <w:bottom w:val="single" w:color="000000" w:sz="4" w:space="0"/>
            </w:tcBorders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844" w:type="dxa"/>
            <w:vMerge w:val="restart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jc w:val="left"/>
              <w:rPr>
                <w:sz w:val="22"/>
              </w:rPr>
            </w:pPr>
          </w:p>
          <w:p>
            <w:pPr>
              <w:pStyle w:val="10"/>
              <w:spacing w:before="4"/>
              <w:jc w:val="left"/>
              <w:rPr>
                <w:sz w:val="19"/>
              </w:rPr>
            </w:pPr>
          </w:p>
          <w:p>
            <w:pPr>
              <w:pStyle w:val="10"/>
              <w:ind w:left="261"/>
              <w:jc w:val="left"/>
              <w:rPr>
                <w:sz w:val="22"/>
              </w:rPr>
            </w:pPr>
            <w:r>
              <w:rPr>
                <w:sz w:val="22"/>
              </w:rPr>
              <w:t>AB class turn-on voltage</w:t>
            </w:r>
          </w:p>
        </w:tc>
        <w:tc>
          <w:tcPr>
            <w:tcW w:w="12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jc w:val="left"/>
              <w:rPr>
                <w:sz w:val="22"/>
              </w:rPr>
            </w:pPr>
          </w:p>
          <w:p>
            <w:pPr>
              <w:pStyle w:val="10"/>
              <w:spacing w:before="11"/>
              <w:jc w:val="left"/>
              <w:rPr>
                <w:sz w:val="23"/>
              </w:rPr>
            </w:pPr>
          </w:p>
          <w:p>
            <w:pPr>
              <w:pStyle w:val="10"/>
              <w:spacing w:before="1"/>
              <w:ind w:left="392"/>
              <w:jc w:val="left"/>
              <w:rPr>
                <w:sz w:val="11"/>
              </w:rPr>
            </w:pPr>
            <w:r>
              <w:rPr>
                <w:position w:val="1"/>
                <w:sz w:val="22"/>
              </w:rPr>
              <w:t>MODE</w:t>
            </w:r>
            <w:r>
              <w:rPr>
                <w:sz w:val="11"/>
              </w:rPr>
              <w:t>/ AB</w:t>
            </w:r>
          </w:p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4" w:lineRule="exact"/>
              <w:ind w:left="972" w:right="961"/>
              <w:rPr>
                <w:sz w:val="22"/>
              </w:rPr>
            </w:pPr>
            <w:r>
              <w:rPr>
                <w:sz w:val="22"/>
              </w:rPr>
              <w:t>Vdd = 7V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4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&lt;1.4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vMerge w:val="restart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jc w:val="left"/>
              <w:rPr>
                <w:sz w:val="22"/>
              </w:rPr>
            </w:pPr>
          </w:p>
          <w:p>
            <w:pPr>
              <w:pStyle w:val="10"/>
              <w:spacing w:before="4"/>
              <w:jc w:val="left"/>
              <w:rPr>
                <w:sz w:val="19"/>
              </w:rPr>
            </w:pPr>
          </w:p>
          <w:p>
            <w:pPr>
              <w:pStyle w:val="10"/>
              <w:ind w:left="5"/>
              <w:rPr>
                <w:sz w:val="22"/>
              </w:rPr>
            </w:pPr>
            <w:r>
              <w:rPr>
                <w:w w:val="100"/>
                <w:sz w:val="22"/>
              </w:rPr>
              <w:t>V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1844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127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3" w:lineRule="exact"/>
              <w:ind w:left="8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vMerge w:val="continue"/>
            <w:tcBorders>
              <w:left w:val="single" w:color="000000" w:sz="4" w:space="0"/>
            </w:tcBorders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exact"/>
        </w:trPr>
        <w:tc>
          <w:tcPr>
            <w:tcW w:w="1844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127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6" w:lineRule="exact"/>
              <w:ind w:left="972" w:right="961"/>
              <w:rPr>
                <w:sz w:val="22"/>
              </w:rPr>
            </w:pPr>
            <w:r>
              <w:rPr>
                <w:sz w:val="22"/>
              </w:rPr>
              <w:t>Vdd = 5V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6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&lt;1.2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vMerge w:val="continue"/>
            <w:tcBorders>
              <w:left w:val="single" w:color="000000" w:sz="4" w:space="0"/>
            </w:tcBorders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1844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127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2" w:lineRule="exact"/>
              <w:ind w:left="972" w:right="961"/>
              <w:rPr>
                <w:sz w:val="22"/>
              </w:rPr>
            </w:pPr>
            <w:r>
              <w:rPr>
                <w:sz w:val="22"/>
              </w:rPr>
              <w:t>Vdd = 4V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2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&lt;1.0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vMerge w:val="continue"/>
            <w:tcBorders>
              <w:left w:val="single" w:color="000000" w:sz="4" w:space="0"/>
            </w:tcBorders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1844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2" w:lineRule="exact"/>
              <w:ind w:left="972" w:right="961"/>
              <w:rPr>
                <w:sz w:val="22"/>
              </w:rPr>
            </w:pPr>
            <w:r>
              <w:rPr>
                <w:sz w:val="22"/>
              </w:rPr>
              <w:t>Vdd = 3V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2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&lt;0.8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vMerge w:val="continue"/>
            <w:tcBorders>
              <w:left w:val="single" w:color="000000" w:sz="4" w:space="0"/>
              <w:bottom w:val="single" w:color="000000" w:sz="4" w:space="0"/>
            </w:tcBorders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84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53" w:lineRule="exact"/>
              <w:ind w:left="480"/>
              <w:jc w:val="left"/>
              <w:rPr>
                <w:sz w:val="22"/>
              </w:rPr>
            </w:pPr>
            <w:r>
              <w:rPr>
                <w:sz w:val="22"/>
              </w:rPr>
              <w:t>Over-temperature protection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7" w:lineRule="exact"/>
              <w:ind w:left="339" w:right="328"/>
              <w:rPr>
                <w:sz w:val="11"/>
              </w:rPr>
            </w:pPr>
            <w:r>
              <w:rPr>
                <w:position w:val="1"/>
                <w:sz w:val="22"/>
              </w:rPr>
              <w:t>O</w:t>
            </w:r>
            <w:r>
              <w:rPr>
                <w:sz w:val="11"/>
              </w:rPr>
              <w:t>TP</w:t>
            </w:r>
          </w:p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53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180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53" w:lineRule="exact"/>
              <w:ind w:left="6"/>
              <w:rPr>
                <w:sz w:val="22"/>
              </w:rPr>
            </w:pPr>
            <w:r>
              <w:rPr>
                <w:w w:val="100"/>
                <w:sz w:val="22"/>
              </w:rPr>
              <w:t>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exact"/>
        </w:trPr>
        <w:tc>
          <w:tcPr>
            <w:tcW w:w="1844" w:type="dxa"/>
            <w:vMerge w:val="restart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6"/>
              <w:ind w:left="261"/>
              <w:jc w:val="left"/>
              <w:rPr>
                <w:sz w:val="22"/>
              </w:rPr>
            </w:pPr>
            <w:r>
              <w:rPr>
                <w:sz w:val="22"/>
              </w:rPr>
              <w:t>Static on-resistance</w:t>
            </w:r>
          </w:p>
        </w:tc>
        <w:tc>
          <w:tcPr>
            <w:tcW w:w="12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5"/>
              <w:ind w:left="339" w:right="328"/>
              <w:rPr>
                <w:sz w:val="11"/>
              </w:rPr>
            </w:pPr>
            <w:r>
              <w:rPr>
                <w:position w:val="1"/>
                <w:sz w:val="22"/>
              </w:rPr>
              <w:t>R</w:t>
            </w:r>
            <w:r>
              <w:rPr>
                <w:sz w:val="11"/>
              </w:rPr>
              <w:t>DSON</w:t>
            </w:r>
          </w:p>
        </w:tc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" w:line="288" w:lineRule="exact"/>
              <w:ind w:left="108" w:right="545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I</w:t>
            </w:r>
            <w:r>
              <w:rPr>
                <w:sz w:val="11"/>
              </w:rPr>
              <w:t>DS</w:t>
            </w:r>
            <w:r>
              <w:rPr>
                <w:position w:val="1"/>
                <w:sz w:val="22"/>
              </w:rPr>
              <w:t>= 0.5AV</w:t>
            </w:r>
            <w:r>
              <w:rPr>
                <w:sz w:val="11"/>
              </w:rPr>
              <w:t>GS</w:t>
            </w:r>
            <w:r>
              <w:rPr>
                <w:position w:val="1"/>
                <w:sz w:val="22"/>
              </w:rPr>
              <w:t>= 4.2V</w:t>
            </w:r>
          </w:p>
        </w:tc>
        <w:tc>
          <w:tcPr>
            <w:tcW w:w="152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56" w:lineRule="exact"/>
              <w:ind w:left="302" w:right="289"/>
              <w:rPr>
                <w:sz w:val="22"/>
              </w:rPr>
            </w:pPr>
            <w:r>
              <w:rPr>
                <w:sz w:val="22"/>
              </w:rPr>
              <w:t>P_MOSFET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56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vMerge w:val="restart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line="256" w:lineRule="exact"/>
              <w:ind w:left="257"/>
              <w:jc w:val="left"/>
              <w:rPr>
                <w:sz w:val="22"/>
              </w:rPr>
            </w:pPr>
            <w:r>
              <w:rPr>
                <w:sz w:val="22"/>
              </w:rPr>
              <w:t>mΩ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exact"/>
        </w:trPr>
        <w:tc>
          <w:tcPr>
            <w:tcW w:w="1844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455" w:type="dxa"/>
            <w:vMerge w:val="continue"/>
            <w:tcBorders>
              <w:left w:val="single" w:color="000000" w:sz="4" w:space="0"/>
              <w:bottom w:val="single" w:color="000000" w:sz="4" w:space="0"/>
            </w:tcBorders>
          </w:tcPr>
          <w:p/>
        </w:tc>
        <w:tc>
          <w:tcPr>
            <w:tcW w:w="152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4" w:lineRule="exact"/>
              <w:ind w:left="302" w:right="289"/>
              <w:rPr>
                <w:sz w:val="22"/>
              </w:rPr>
            </w:pPr>
            <w:r>
              <w:rPr>
                <w:sz w:val="22"/>
              </w:rPr>
              <w:t>N_MOSFET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4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120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vMerge w:val="continue"/>
            <w:tcBorders>
              <w:left w:val="single" w:color="000000" w:sz="4" w:space="0"/>
              <w:bottom w:val="single" w:color="000000" w:sz="4" w:space="0"/>
            </w:tcBorders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84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3" w:lineRule="exact"/>
              <w:ind w:left="105"/>
              <w:jc w:val="left"/>
              <w:rPr>
                <w:sz w:val="22"/>
              </w:rPr>
            </w:pPr>
            <w:r>
              <w:rPr>
                <w:sz w:val="22"/>
              </w:rPr>
              <w:t>Built input resistor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3" w:lineRule="exact"/>
              <w:ind w:left="337" w:right="328"/>
              <w:rPr>
                <w:sz w:val="11"/>
              </w:rPr>
            </w:pPr>
            <w:r>
              <w:rPr>
                <w:position w:val="1"/>
                <w:sz w:val="22"/>
              </w:rPr>
              <w:t>R</w:t>
            </w:r>
            <w:r>
              <w:rPr>
                <w:sz w:val="11"/>
              </w:rPr>
              <w:t>s</w:t>
            </w:r>
          </w:p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3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7K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43" w:lineRule="exact"/>
              <w:ind w:left="182" w:right="176"/>
              <w:rPr>
                <w:sz w:val="22"/>
              </w:rPr>
            </w:pPr>
            <w:r>
              <w:rPr>
                <w:sz w:val="22"/>
              </w:rPr>
              <w:t>KΩ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84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3" w:lineRule="exact"/>
              <w:ind w:right="243"/>
              <w:jc w:val="right"/>
              <w:rPr>
                <w:sz w:val="22"/>
              </w:rPr>
            </w:pPr>
            <w:r>
              <w:rPr>
                <w:sz w:val="22"/>
              </w:rPr>
              <w:t>Built-in feedback resistor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3" w:lineRule="exact"/>
              <w:ind w:left="337" w:right="328"/>
              <w:rPr>
                <w:sz w:val="11"/>
              </w:rPr>
            </w:pPr>
            <w:r>
              <w:rPr>
                <w:position w:val="1"/>
                <w:sz w:val="22"/>
              </w:rPr>
              <w:t>R</w:t>
            </w:r>
            <w:r>
              <w:rPr>
                <w:sz w:val="11"/>
              </w:rPr>
              <w:t>f</w:t>
            </w:r>
          </w:p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3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180K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43" w:lineRule="exact"/>
              <w:ind w:left="182" w:right="176"/>
              <w:rPr>
                <w:sz w:val="22"/>
              </w:rPr>
            </w:pPr>
            <w:r>
              <w:rPr>
                <w:sz w:val="22"/>
              </w:rPr>
              <w:t>KΩ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exact"/>
        </w:trPr>
        <w:tc>
          <w:tcPr>
            <w:tcW w:w="184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4" w:lineRule="exact"/>
              <w:ind w:left="680" w:right="669"/>
              <w:rPr>
                <w:sz w:val="22"/>
              </w:rPr>
            </w:pPr>
            <w:r>
              <w:rPr>
                <w:sz w:val="22"/>
              </w:rPr>
              <w:t>effectiveness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4" w:lineRule="exact"/>
              <w:ind w:left="337" w:right="328"/>
              <w:rPr>
                <w:sz w:val="11"/>
              </w:rPr>
            </w:pPr>
            <w:r>
              <w:rPr>
                <w:position w:val="1"/>
                <w:sz w:val="22"/>
              </w:rPr>
              <w:t>η</w:t>
            </w:r>
            <w:r>
              <w:rPr>
                <w:sz w:val="11"/>
              </w:rPr>
              <w:t>C</w:t>
            </w:r>
          </w:p>
        </w:tc>
        <w:tc>
          <w:tcPr>
            <w:tcW w:w="2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4" w:lineRule="exact"/>
              <w:ind w:left="213" w:right="207"/>
              <w:rPr>
                <w:sz w:val="22"/>
              </w:rPr>
            </w:pPr>
            <w:r>
              <w:rPr>
                <w:sz w:val="22"/>
              </w:rPr>
              <w:t>90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44" w:lineRule="exact"/>
              <w:ind w:left="5"/>
              <w:rPr>
                <w:sz w:val="22"/>
              </w:rPr>
            </w:pPr>
            <w:r>
              <w:rPr>
                <w:w w:val="100"/>
                <w:sz w:val="22"/>
              </w:rPr>
              <w:t>%</w:t>
            </w:r>
          </w:p>
        </w:tc>
      </w:tr>
    </w:tbl>
    <w:p>
      <w:pPr>
        <w:spacing w:after="0" w:line="244" w:lineRule="exact"/>
        <w:rPr>
          <w:sz w:val="22"/>
        </w:rPr>
        <w:sectPr>
          <w:headerReference r:id="rId6" w:type="default"/>
          <w:pgSz w:w="12240" w:h="15840"/>
          <w:pgMar w:top="1000" w:right="880" w:bottom="760" w:left="880" w:header="817" w:footer="565" w:gutter="0"/>
        </w:sectPr>
      </w:pPr>
    </w:p>
    <w:p>
      <w:pPr>
        <w:pStyle w:val="4"/>
        <w:numPr>
          <w:ilvl w:val="0"/>
          <w:numId w:val="7"/>
        </w:numPr>
        <w:tabs>
          <w:tab w:val="left" w:pos="600"/>
          <w:tab w:val="left" w:pos="601"/>
        </w:tabs>
        <w:spacing w:before="0" w:after="0" w:line="289" w:lineRule="exact"/>
        <w:ind w:left="600" w:right="0" w:hanging="460"/>
        <w:jc w:val="left"/>
      </w:pPr>
      <w:bookmarkStart w:id="13" w:name="Class_D功率"/>
      <w:bookmarkEnd w:id="13"/>
      <w:bookmarkStart w:id="14" w:name="Class_D功率"/>
      <w:bookmarkEnd w:id="14"/>
      <w:r>
        <w:t>Class_D power</w:t>
      </w:r>
    </w:p>
    <w:p>
      <w:pPr>
        <w:pStyle w:val="5"/>
        <w:spacing w:after="38" w:line="280" w:lineRule="exact"/>
        <w:ind w:left="140"/>
        <w:rPr>
          <w:sz w:val="21"/>
          <w:szCs w:val="21"/>
        </w:rPr>
      </w:pPr>
      <w:r>
        <w:rPr>
          <w:position w:val="1"/>
          <w:sz w:val="21"/>
          <w:szCs w:val="21"/>
        </w:rPr>
        <w:t>A</w:t>
      </w:r>
      <w:r>
        <w:rPr>
          <w:sz w:val="21"/>
          <w:szCs w:val="21"/>
        </w:rPr>
        <w:t>V = 20dB, TA = 25 ℃, no special instructions are items at VDD = 5V, 4Ω Test conditions:</w:t>
      </w:r>
    </w:p>
    <w:tbl>
      <w:tblPr>
        <w:tblStyle w:val="6"/>
        <w:tblW w:w="0" w:type="auto"/>
        <w:tblInd w:w="13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5"/>
        <w:gridCol w:w="939"/>
        <w:gridCol w:w="2237"/>
        <w:gridCol w:w="1097"/>
        <w:gridCol w:w="1112"/>
        <w:gridCol w:w="1123"/>
        <w:gridCol w:w="977"/>
        <w:gridCol w:w="83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exact"/>
        </w:trPr>
        <w:tc>
          <w:tcPr>
            <w:tcW w:w="1985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89" w:right="80"/>
              <w:rPr>
                <w:b/>
                <w:sz w:val="22"/>
              </w:rPr>
            </w:pPr>
            <w:r>
              <w:rPr>
                <w:b/>
                <w:sz w:val="22"/>
              </w:rPr>
              <w:t>parameter</w:t>
            </w:r>
          </w:p>
        </w:tc>
        <w:tc>
          <w:tcPr>
            <w:tcW w:w="939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45" w:lineRule="exact"/>
              <w:ind w:left="182" w:right="143"/>
              <w:rPr>
                <w:b/>
                <w:sz w:val="22"/>
              </w:rPr>
            </w:pPr>
            <w:r>
              <w:rPr>
                <w:b/>
                <w:sz w:val="22"/>
              </w:rPr>
              <w:t>symbol</w:t>
            </w:r>
          </w:p>
        </w:tc>
        <w:tc>
          <w:tcPr>
            <w:tcW w:w="3334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1207" w:right="1190"/>
              <w:rPr>
                <w:b/>
                <w:sz w:val="22"/>
              </w:rPr>
            </w:pPr>
            <w:r>
              <w:rPr>
                <w:b/>
                <w:sz w:val="22"/>
              </w:rPr>
              <w:t>Test Conditions</w:t>
            </w:r>
          </w:p>
        </w:tc>
        <w:tc>
          <w:tcPr>
            <w:tcW w:w="111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208" w:right="190"/>
              <w:rPr>
                <w:b/>
                <w:sz w:val="22"/>
              </w:rPr>
            </w:pPr>
            <w:r>
              <w:rPr>
                <w:b/>
                <w:sz w:val="22"/>
              </w:rPr>
              <w:t>Minimum</w:t>
            </w:r>
          </w:p>
        </w:tc>
        <w:tc>
          <w:tcPr>
            <w:tcW w:w="112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215" w:right="195"/>
              <w:rPr>
                <w:b/>
                <w:sz w:val="22"/>
              </w:rPr>
            </w:pPr>
            <w:r>
              <w:rPr>
                <w:b/>
                <w:sz w:val="22"/>
              </w:rPr>
              <w:t>Typical values</w:t>
            </w:r>
          </w:p>
        </w:tc>
        <w:tc>
          <w:tcPr>
            <w:tcW w:w="9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141" w:right="123"/>
              <w:rPr>
                <w:b/>
                <w:sz w:val="22"/>
              </w:rPr>
            </w:pPr>
            <w:r>
              <w:rPr>
                <w:b/>
                <w:sz w:val="22"/>
              </w:rPr>
              <w:t>Maximum</w:t>
            </w:r>
          </w:p>
        </w:tc>
        <w:tc>
          <w:tcPr>
            <w:tcW w:w="83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45" w:lineRule="exact"/>
              <w:ind w:left="179" w:right="163"/>
              <w:rPr>
                <w:b/>
                <w:sz w:val="22"/>
              </w:rPr>
            </w:pPr>
            <w:r>
              <w:rPr>
                <w:b/>
                <w:sz w:val="22"/>
              </w:rPr>
              <w:t>unit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985" w:type="dxa"/>
            <w:vMerge w:val="restart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jc w:val="left"/>
              <w:rPr>
                <w:sz w:val="22"/>
              </w:rPr>
            </w:pPr>
          </w:p>
          <w:p>
            <w:pPr>
              <w:pStyle w:val="10"/>
              <w:jc w:val="left"/>
              <w:rPr>
                <w:sz w:val="22"/>
              </w:rPr>
            </w:pPr>
          </w:p>
          <w:p>
            <w:pPr>
              <w:pStyle w:val="10"/>
              <w:spacing w:before="4"/>
              <w:jc w:val="left"/>
              <w:rPr>
                <w:sz w:val="19"/>
              </w:rPr>
            </w:pPr>
          </w:p>
          <w:p>
            <w:pPr>
              <w:pStyle w:val="10"/>
              <w:ind w:left="547"/>
              <w:jc w:val="left"/>
              <w:rPr>
                <w:sz w:val="22"/>
              </w:rPr>
            </w:pPr>
            <w:r>
              <w:rPr>
                <w:sz w:val="22"/>
              </w:rPr>
              <w:t>Output Power</w:t>
            </w: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jc w:val="left"/>
              <w:rPr>
                <w:sz w:val="22"/>
              </w:rPr>
            </w:pPr>
          </w:p>
          <w:p>
            <w:pPr>
              <w:pStyle w:val="10"/>
              <w:jc w:val="left"/>
              <w:rPr>
                <w:sz w:val="22"/>
              </w:rPr>
            </w:pPr>
          </w:p>
          <w:p>
            <w:pPr>
              <w:pStyle w:val="10"/>
              <w:spacing w:before="3"/>
              <w:jc w:val="left"/>
              <w:rPr>
                <w:sz w:val="19"/>
              </w:rPr>
            </w:pPr>
          </w:p>
          <w:p>
            <w:pPr>
              <w:pStyle w:val="10"/>
              <w:spacing w:before="1"/>
              <w:ind w:left="62" w:right="154"/>
              <w:rPr>
                <w:sz w:val="11"/>
              </w:rPr>
            </w:pPr>
            <w:r>
              <w:rPr>
                <w:position w:val="1"/>
                <w:sz w:val="22"/>
              </w:rPr>
              <w:t>P</w:t>
            </w:r>
            <w:r>
              <w:rPr>
                <w:sz w:val="11"/>
              </w:rPr>
              <w:t>o</w:t>
            </w:r>
          </w:p>
        </w:tc>
        <w:tc>
          <w:tcPr>
            <w:tcW w:w="2237" w:type="dxa"/>
            <w:vMerge w:val="restart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52" w:lineRule="exact"/>
              <w:ind w:left="109"/>
              <w:jc w:val="left"/>
              <w:rPr>
                <w:sz w:val="22"/>
              </w:rPr>
            </w:pPr>
            <w:r>
              <w:rPr>
                <w:sz w:val="22"/>
              </w:rPr>
              <w:t>THD + N = 10%,</w:t>
            </w:r>
          </w:p>
          <w:p>
            <w:pPr>
              <w:pStyle w:val="10"/>
              <w:ind w:left="109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f = 1kHz, R</w:t>
            </w:r>
            <w:r>
              <w:rPr>
                <w:sz w:val="11"/>
              </w:rPr>
              <w:t>L</w:t>
            </w:r>
            <w:r>
              <w:rPr>
                <w:position w:val="1"/>
                <w:sz w:val="22"/>
              </w:rPr>
              <w:t>= 3Ω;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5" w:lineRule="exact"/>
              <w:ind w:left="275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V</w:t>
            </w:r>
            <w:r>
              <w:rPr>
                <w:sz w:val="11"/>
              </w:rPr>
              <w:t>DD</w:t>
            </w:r>
            <w:r>
              <w:rPr>
                <w:position w:val="1"/>
                <w:sz w:val="22"/>
              </w:rPr>
              <w:t>= 7V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14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215" w:right="195"/>
              <w:rPr>
                <w:sz w:val="22"/>
              </w:rPr>
            </w:pPr>
            <w:r>
              <w:rPr>
                <w:sz w:val="22"/>
              </w:rPr>
              <w:t>7.3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18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837" w:type="dxa"/>
            <w:vMerge w:val="restart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jc w:val="left"/>
              <w:rPr>
                <w:sz w:val="22"/>
              </w:rPr>
            </w:pPr>
          </w:p>
          <w:p>
            <w:pPr>
              <w:pStyle w:val="10"/>
              <w:jc w:val="left"/>
              <w:rPr>
                <w:sz w:val="22"/>
              </w:rPr>
            </w:pPr>
          </w:p>
          <w:p>
            <w:pPr>
              <w:pStyle w:val="10"/>
              <w:spacing w:before="4"/>
              <w:jc w:val="left"/>
              <w:rPr>
                <w:sz w:val="19"/>
              </w:rPr>
            </w:pPr>
          </w:p>
          <w:p>
            <w:pPr>
              <w:pStyle w:val="10"/>
              <w:ind w:right="44"/>
              <w:rPr>
                <w:sz w:val="22"/>
              </w:rPr>
            </w:pPr>
            <w:r>
              <w:rPr>
                <w:w w:val="100"/>
                <w:sz w:val="22"/>
              </w:rPr>
              <w:t>W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exact"/>
        </w:trPr>
        <w:tc>
          <w:tcPr>
            <w:tcW w:w="1985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939" w:type="dxa"/>
            <w:vMerge w:val="continue"/>
            <w:tcBorders>
              <w:left w:val="single" w:color="000000" w:sz="4" w:space="0"/>
            </w:tcBorders>
          </w:tcPr>
          <w:p/>
        </w:tc>
        <w:tc>
          <w:tcPr>
            <w:tcW w:w="2237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6" w:lineRule="exact"/>
              <w:ind w:left="275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V</w:t>
            </w:r>
            <w:r>
              <w:rPr>
                <w:sz w:val="11"/>
              </w:rPr>
              <w:t>DD</w:t>
            </w:r>
            <w:r>
              <w:rPr>
                <w:position w:val="1"/>
                <w:sz w:val="22"/>
              </w:rPr>
              <w:t>= 6V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14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215" w:right="195"/>
              <w:rPr>
                <w:sz w:val="22"/>
              </w:rPr>
            </w:pPr>
            <w:r>
              <w:rPr>
                <w:sz w:val="22"/>
              </w:rPr>
              <w:t>5.3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18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837" w:type="dxa"/>
            <w:vMerge w:val="continue"/>
            <w:tcBorders>
              <w:left w:val="single" w:color="000000" w:sz="4" w:space="0"/>
            </w:tcBorders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985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939" w:type="dxa"/>
            <w:vMerge w:val="continue"/>
            <w:tcBorders>
              <w:left w:val="single" w:color="000000" w:sz="4" w:space="0"/>
            </w:tcBorders>
          </w:tcPr>
          <w:p/>
        </w:tc>
        <w:tc>
          <w:tcPr>
            <w:tcW w:w="2237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4" w:lineRule="exact"/>
              <w:ind w:left="275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V</w:t>
            </w:r>
            <w:r>
              <w:rPr>
                <w:sz w:val="11"/>
              </w:rPr>
              <w:t>DD</w:t>
            </w:r>
            <w:r>
              <w:rPr>
                <w:position w:val="1"/>
                <w:sz w:val="22"/>
              </w:rPr>
              <w:t>= 5V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4" w:lineRule="exact"/>
              <w:ind w:left="215" w:right="195"/>
              <w:rPr>
                <w:sz w:val="22"/>
              </w:rPr>
            </w:pPr>
            <w:r>
              <w:rPr>
                <w:sz w:val="22"/>
              </w:rPr>
              <w:t>3.7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37" w:type="dxa"/>
            <w:vMerge w:val="continue"/>
            <w:tcBorders>
              <w:left w:val="single" w:color="000000" w:sz="4" w:space="0"/>
            </w:tcBorders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985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939" w:type="dxa"/>
            <w:vMerge w:val="continue"/>
            <w:tcBorders>
              <w:left w:val="single" w:color="000000" w:sz="4" w:space="0"/>
            </w:tcBorders>
          </w:tcPr>
          <w:p/>
        </w:tc>
        <w:tc>
          <w:tcPr>
            <w:tcW w:w="2237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4" w:lineRule="exact"/>
              <w:ind w:left="164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V</w:t>
            </w:r>
            <w:r>
              <w:rPr>
                <w:sz w:val="11"/>
              </w:rPr>
              <w:t>DD</w:t>
            </w:r>
            <w:r>
              <w:rPr>
                <w:position w:val="1"/>
                <w:sz w:val="22"/>
              </w:rPr>
              <w:t>= 4.2V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4" w:lineRule="exact"/>
              <w:ind w:left="215" w:right="195"/>
              <w:rPr>
                <w:sz w:val="22"/>
              </w:rPr>
            </w:pPr>
            <w:r>
              <w:rPr>
                <w:sz w:val="22"/>
              </w:rPr>
              <w:t>2.6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37" w:type="dxa"/>
            <w:vMerge w:val="continue"/>
            <w:tcBorders>
              <w:left w:val="single" w:color="000000" w:sz="4" w:space="0"/>
            </w:tcBorders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985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939" w:type="dxa"/>
            <w:vMerge w:val="continue"/>
            <w:tcBorders>
              <w:left w:val="single" w:color="000000" w:sz="4" w:space="0"/>
            </w:tcBorders>
          </w:tcPr>
          <w:p/>
        </w:tc>
        <w:tc>
          <w:tcPr>
            <w:tcW w:w="2237" w:type="dxa"/>
            <w:vMerge w:val="restart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52" w:lineRule="exact"/>
              <w:ind w:left="109"/>
              <w:jc w:val="left"/>
              <w:rPr>
                <w:sz w:val="22"/>
              </w:rPr>
            </w:pPr>
            <w:r>
              <w:rPr>
                <w:sz w:val="22"/>
              </w:rPr>
              <w:t>THD + N = 10%,</w:t>
            </w:r>
          </w:p>
          <w:p>
            <w:pPr>
              <w:pStyle w:val="10"/>
              <w:spacing w:line="284" w:lineRule="exact"/>
              <w:ind w:left="109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f = 1kHz, R</w:t>
            </w:r>
            <w:r>
              <w:rPr>
                <w:sz w:val="11"/>
              </w:rPr>
              <w:t>L</w:t>
            </w:r>
            <w:r>
              <w:rPr>
                <w:position w:val="1"/>
                <w:sz w:val="22"/>
              </w:rPr>
              <w:t>= 4Ω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4" w:lineRule="exact"/>
              <w:ind w:left="275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V</w:t>
            </w:r>
            <w:r>
              <w:rPr>
                <w:sz w:val="11"/>
              </w:rPr>
              <w:t>DD</w:t>
            </w:r>
            <w:r>
              <w:rPr>
                <w:position w:val="1"/>
                <w:sz w:val="22"/>
              </w:rPr>
              <w:t>= 7V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4" w:lineRule="exact"/>
              <w:ind w:left="20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37" w:type="dxa"/>
            <w:vMerge w:val="continue"/>
            <w:tcBorders>
              <w:left w:val="single" w:color="000000" w:sz="4" w:space="0"/>
            </w:tcBorders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985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939" w:type="dxa"/>
            <w:vMerge w:val="continue"/>
            <w:tcBorders>
              <w:left w:val="single" w:color="000000" w:sz="4" w:space="0"/>
            </w:tcBorders>
          </w:tcPr>
          <w:p/>
        </w:tc>
        <w:tc>
          <w:tcPr>
            <w:tcW w:w="2237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4" w:lineRule="exact"/>
              <w:ind w:left="275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V</w:t>
            </w:r>
            <w:r>
              <w:rPr>
                <w:sz w:val="11"/>
              </w:rPr>
              <w:t>DD</w:t>
            </w:r>
            <w:r>
              <w:rPr>
                <w:position w:val="1"/>
                <w:sz w:val="22"/>
              </w:rPr>
              <w:t>= 6V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4" w:lineRule="exact"/>
              <w:ind w:left="215" w:right="195"/>
              <w:rPr>
                <w:sz w:val="22"/>
              </w:rPr>
            </w:pPr>
            <w:r>
              <w:rPr>
                <w:sz w:val="22"/>
              </w:rPr>
              <w:t>4.5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37" w:type="dxa"/>
            <w:vMerge w:val="continue"/>
            <w:tcBorders>
              <w:left w:val="single" w:color="000000" w:sz="4" w:space="0"/>
            </w:tcBorders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985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939" w:type="dxa"/>
            <w:vMerge w:val="continue"/>
            <w:tcBorders>
              <w:left w:val="single" w:color="000000" w:sz="4" w:space="0"/>
            </w:tcBorders>
          </w:tcPr>
          <w:p/>
        </w:tc>
        <w:tc>
          <w:tcPr>
            <w:tcW w:w="2237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5" w:lineRule="exact"/>
              <w:ind w:left="275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V</w:t>
            </w:r>
            <w:r>
              <w:rPr>
                <w:sz w:val="11"/>
              </w:rPr>
              <w:t>DD</w:t>
            </w:r>
            <w:r>
              <w:rPr>
                <w:position w:val="1"/>
                <w:sz w:val="22"/>
              </w:rPr>
              <w:t>= 5V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215" w:right="195"/>
              <w:rPr>
                <w:sz w:val="22"/>
              </w:rPr>
            </w:pPr>
            <w:r>
              <w:rPr>
                <w:sz w:val="22"/>
              </w:rPr>
              <w:t>3.1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37" w:type="dxa"/>
            <w:vMerge w:val="continue"/>
            <w:tcBorders>
              <w:left w:val="single" w:color="000000" w:sz="4" w:space="0"/>
            </w:tcBorders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985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39" w:type="dxa"/>
            <w:vMerge w:val="continue"/>
            <w:tcBorders>
              <w:left w:val="single" w:color="000000" w:sz="4" w:space="0"/>
              <w:bottom w:val="single" w:color="000000" w:sz="4" w:space="0"/>
            </w:tcBorders>
          </w:tcPr>
          <w:p/>
        </w:tc>
        <w:tc>
          <w:tcPr>
            <w:tcW w:w="2237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5" w:lineRule="exact"/>
              <w:ind w:left="164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V</w:t>
            </w:r>
            <w:r>
              <w:rPr>
                <w:sz w:val="11"/>
              </w:rPr>
              <w:t>DD</w:t>
            </w:r>
            <w:r>
              <w:rPr>
                <w:position w:val="1"/>
                <w:sz w:val="22"/>
              </w:rPr>
              <w:t>= 4.2V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215" w:right="195"/>
              <w:rPr>
                <w:sz w:val="22"/>
              </w:rPr>
            </w:pPr>
            <w:r>
              <w:rPr>
                <w:sz w:val="22"/>
              </w:rPr>
              <w:t>2.2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37" w:type="dxa"/>
            <w:vMerge w:val="continue"/>
            <w:tcBorders>
              <w:left w:val="single" w:color="000000" w:sz="4" w:space="0"/>
              <w:bottom w:val="single" w:color="000000" w:sz="4" w:space="0"/>
            </w:tcBorders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exact"/>
        </w:trPr>
        <w:tc>
          <w:tcPr>
            <w:tcW w:w="19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89" w:right="84"/>
              <w:rPr>
                <w:sz w:val="22"/>
              </w:rPr>
            </w:pPr>
            <w:r>
              <w:rPr>
                <w:sz w:val="22"/>
              </w:rPr>
              <w:t>Total harmonic distortion plus noise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45" w:lineRule="exact"/>
              <w:ind w:left="182" w:right="154"/>
              <w:rPr>
                <w:sz w:val="22"/>
              </w:rPr>
            </w:pPr>
            <w:r>
              <w:rPr>
                <w:sz w:val="22"/>
              </w:rPr>
              <w:t>THD + N</w:t>
            </w:r>
          </w:p>
        </w:tc>
        <w:tc>
          <w:tcPr>
            <w:tcW w:w="223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5" w:lineRule="exact"/>
              <w:ind w:left="109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V</w:t>
            </w:r>
            <w:r>
              <w:rPr>
                <w:sz w:val="11"/>
              </w:rPr>
              <w:t>DD</w:t>
            </w:r>
            <w:r>
              <w:rPr>
                <w:position w:val="1"/>
                <w:sz w:val="22"/>
              </w:rPr>
              <w:t>= 5VP</w:t>
            </w:r>
            <w:r>
              <w:rPr>
                <w:sz w:val="11"/>
              </w:rPr>
              <w:t>o</w:t>
            </w:r>
            <w:r>
              <w:rPr>
                <w:position w:val="1"/>
                <w:sz w:val="22"/>
              </w:rPr>
              <w:t>= 1W, R</w:t>
            </w:r>
            <w:r>
              <w:rPr>
                <w:sz w:val="11"/>
              </w:rPr>
              <w:t>L</w:t>
            </w:r>
            <w:r>
              <w:rPr>
                <w:position w:val="1"/>
                <w:sz w:val="22"/>
              </w:rPr>
              <w:t>= 4Ω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109"/>
              <w:jc w:val="left"/>
              <w:rPr>
                <w:sz w:val="22"/>
              </w:rPr>
            </w:pPr>
            <w:r>
              <w:rPr>
                <w:sz w:val="22"/>
              </w:rPr>
              <w:t>f = 1kHz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14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215" w:right="195"/>
              <w:rPr>
                <w:sz w:val="22"/>
              </w:rPr>
            </w:pPr>
            <w:r>
              <w:rPr>
                <w:sz w:val="22"/>
              </w:rPr>
              <w:t>0.065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18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45" w:lineRule="exact"/>
              <w:ind w:right="44"/>
              <w:rPr>
                <w:sz w:val="22"/>
              </w:rPr>
            </w:pPr>
            <w:r>
              <w:rPr>
                <w:w w:val="100"/>
                <w:sz w:val="22"/>
              </w:rPr>
              <w:t>%</w:t>
            </w:r>
          </w:p>
        </w:tc>
      </w:tr>
    </w:tbl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spacing w:before="6"/>
        <w:rPr>
          <w:sz w:val="25"/>
        </w:rPr>
      </w:pPr>
    </w:p>
    <w:p>
      <w:pPr>
        <w:pStyle w:val="2"/>
        <w:numPr>
          <w:ilvl w:val="0"/>
          <w:numId w:val="6"/>
        </w:numPr>
        <w:tabs>
          <w:tab w:val="left" w:pos="715"/>
          <w:tab w:val="left" w:pos="716"/>
        </w:tabs>
        <w:spacing w:before="19" w:after="0" w:line="407" w:lineRule="exact"/>
        <w:ind w:left="716" w:right="0" w:hanging="576"/>
        <w:jc w:val="left"/>
      </w:pPr>
      <w:bookmarkStart w:id="15" w:name="性能特性曲线"/>
      <w:bookmarkEnd w:id="15"/>
      <w:bookmarkStart w:id="16" w:name="性能特性曲线"/>
      <w:bookmarkEnd w:id="16"/>
      <w:r>
        <w:t>Performance characteristic</w:t>
      </w:r>
    </w:p>
    <w:p>
      <w:pPr>
        <w:pStyle w:val="4"/>
        <w:numPr>
          <w:ilvl w:val="0"/>
          <w:numId w:val="7"/>
        </w:numPr>
        <w:tabs>
          <w:tab w:val="left" w:pos="600"/>
          <w:tab w:val="left" w:pos="601"/>
        </w:tabs>
        <w:spacing w:before="0" w:after="3" w:line="345" w:lineRule="exact"/>
        <w:ind w:left="600" w:right="0" w:hanging="460"/>
        <w:jc w:val="left"/>
      </w:pPr>
      <w:bookmarkStart w:id="17" w:name="特性曲线测试条件(TA=25℃)"/>
      <w:bookmarkEnd w:id="17"/>
      <w:bookmarkStart w:id="18" w:name="特性曲线测试条件(TA=25℃)"/>
      <w:bookmarkEnd w:id="18"/>
      <w:r>
        <w:t>Characteristic Test Conditions (TA = 25 ℃)</w:t>
      </w:r>
    </w:p>
    <w:tbl>
      <w:tblPr>
        <w:tblStyle w:val="6"/>
        <w:tblW w:w="0" w:type="auto"/>
        <w:tblInd w:w="28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7"/>
        <w:gridCol w:w="4537"/>
        <w:gridCol w:w="99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exact"/>
        </w:trPr>
        <w:tc>
          <w:tcPr>
            <w:tcW w:w="453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425" w:right="410"/>
              <w:rPr>
                <w:b/>
                <w:sz w:val="22"/>
              </w:rPr>
            </w:pPr>
            <w:r>
              <w:rPr>
                <w:b/>
                <w:sz w:val="22"/>
              </w:rPr>
              <w:t>description</w:t>
            </w:r>
          </w:p>
        </w:tc>
        <w:tc>
          <w:tcPr>
            <w:tcW w:w="453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97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Test Conditions</w:t>
            </w:r>
          </w:p>
        </w:tc>
        <w:tc>
          <w:tcPr>
            <w:tcW w:w="994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45" w:lineRule="exact"/>
              <w:ind w:left="30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Numbering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exact"/>
        </w:trPr>
        <w:tc>
          <w:tcPr>
            <w:tcW w:w="453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ind w:left="435" w:right="410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Input Amplitude VS. Output Amplitude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ind w:left="944"/>
              <w:jc w:val="left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sz w:val="21"/>
              </w:rPr>
              <w:t>VDD = 5V, RL = 4Ω + 33UH, Class_D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61" w:lineRule="exact"/>
              <w:ind w:left="345"/>
              <w:jc w:val="left"/>
              <w:rPr>
                <w:rFonts w:ascii="Calibri" w:eastAsia="Calibri"/>
                <w:sz w:val="21"/>
              </w:rPr>
            </w:pPr>
            <w:r>
              <w:rPr>
                <w:sz w:val="21"/>
              </w:rPr>
              <w:t>figure 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exact"/>
        </w:trPr>
        <w:tc>
          <w:tcPr>
            <w:tcW w:w="4537" w:type="dxa"/>
            <w:vMerge w:val="restart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ind w:left="777"/>
              <w:jc w:val="lef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Output Power VS. THD + N _Class_D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ind w:left="939"/>
              <w:jc w:val="left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position w:val="2"/>
                <w:sz w:val="21"/>
              </w:rPr>
              <w:t>RL = 3Ω + 33UH, A</w:t>
            </w:r>
            <w:r>
              <w:rPr>
                <w:rFonts w:ascii="Calibri" w:hAnsi="Calibri"/>
                <w:sz w:val="13"/>
              </w:rPr>
              <w:t>V</w:t>
            </w:r>
            <w:r>
              <w:rPr>
                <w:rFonts w:ascii="Calibri" w:hAnsi="Calibri"/>
                <w:position w:val="2"/>
                <w:sz w:val="21"/>
              </w:rPr>
              <w:t>= 20DB, Class_D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59" w:lineRule="exact"/>
              <w:ind w:left="345"/>
              <w:jc w:val="left"/>
              <w:rPr>
                <w:rFonts w:ascii="Calibri" w:eastAsia="Calibri"/>
                <w:sz w:val="21"/>
              </w:rPr>
            </w:pPr>
            <w:r>
              <w:rPr>
                <w:sz w:val="21"/>
              </w:rPr>
              <w:t>figure 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4537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3"/>
              <w:ind w:left="939"/>
              <w:jc w:val="left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position w:val="2"/>
                <w:sz w:val="21"/>
              </w:rPr>
              <w:t>RL = 4Ω + 33UH, A</w:t>
            </w:r>
            <w:r>
              <w:rPr>
                <w:rFonts w:ascii="Calibri" w:hAnsi="Calibri"/>
                <w:sz w:val="13"/>
              </w:rPr>
              <w:t>V</w:t>
            </w:r>
            <w:r>
              <w:rPr>
                <w:rFonts w:ascii="Calibri" w:hAnsi="Calibri"/>
                <w:position w:val="2"/>
                <w:sz w:val="21"/>
              </w:rPr>
              <w:t>= 20DB, Class_D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78" w:lineRule="exact"/>
              <w:ind w:left="345"/>
              <w:jc w:val="left"/>
              <w:rPr>
                <w:rFonts w:ascii="Calibri" w:eastAsia="Calibri"/>
                <w:sz w:val="21"/>
              </w:rPr>
            </w:pPr>
            <w:r>
              <w:rPr>
                <w:sz w:val="21"/>
              </w:rPr>
              <w:t>image 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exact"/>
        </w:trPr>
        <w:tc>
          <w:tcPr>
            <w:tcW w:w="453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430" w:right="410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Output Power VS.THD + N_Class_AB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ind w:left="1131"/>
              <w:jc w:val="left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position w:val="2"/>
                <w:sz w:val="21"/>
              </w:rPr>
              <w:t>RL = 4Ω, A</w:t>
            </w:r>
            <w:r>
              <w:rPr>
                <w:rFonts w:ascii="Calibri" w:hAnsi="Calibri"/>
                <w:sz w:val="13"/>
              </w:rPr>
              <w:t>V</w:t>
            </w:r>
            <w:r>
              <w:rPr>
                <w:rFonts w:ascii="Calibri" w:hAnsi="Calibri"/>
                <w:position w:val="2"/>
                <w:sz w:val="21"/>
              </w:rPr>
              <w:t>= 20DB, Class_AB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59" w:lineRule="exact"/>
              <w:ind w:left="345"/>
              <w:jc w:val="left"/>
              <w:rPr>
                <w:rFonts w:ascii="Calibri" w:eastAsia="Calibri"/>
                <w:sz w:val="21"/>
              </w:rPr>
            </w:pPr>
            <w:r>
              <w:rPr>
                <w:sz w:val="21"/>
              </w:rPr>
              <w:t>Figure 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exact"/>
        </w:trPr>
        <w:tc>
          <w:tcPr>
            <w:tcW w:w="453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ind w:left="430" w:right="410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Frequency VS.THD + N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ind w:left="478"/>
              <w:jc w:val="left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position w:val="2"/>
                <w:sz w:val="21"/>
              </w:rPr>
              <w:t>VDD = 5V, RL = 4 Ω, A</w:t>
            </w:r>
            <w:r>
              <w:rPr>
                <w:rFonts w:ascii="Calibri" w:hAnsi="Calibri"/>
                <w:sz w:val="13"/>
              </w:rPr>
              <w:t>V</w:t>
            </w:r>
            <w:r>
              <w:rPr>
                <w:rFonts w:ascii="Calibri" w:hAnsi="Calibri"/>
                <w:position w:val="2"/>
                <w:sz w:val="21"/>
              </w:rPr>
              <w:t>= 20DB, PO = 1W, Class_D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60" w:lineRule="exact"/>
              <w:ind w:left="345"/>
              <w:jc w:val="left"/>
              <w:rPr>
                <w:rFonts w:ascii="Calibri" w:eastAsia="Calibri"/>
                <w:sz w:val="21"/>
              </w:rPr>
            </w:pPr>
            <w:r>
              <w:rPr>
                <w:sz w:val="21"/>
              </w:rPr>
              <w:t>Figure 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exact"/>
        </w:trPr>
        <w:tc>
          <w:tcPr>
            <w:tcW w:w="453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ind w:left="432" w:right="410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Input Voltage VS.Power Crrent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ind w:left="1335"/>
              <w:jc w:val="lef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VDD = 3.0V-5V, Class_D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60" w:lineRule="exact"/>
              <w:ind w:left="345"/>
              <w:jc w:val="left"/>
              <w:rPr>
                <w:rFonts w:ascii="Calibri" w:eastAsia="Calibri"/>
                <w:sz w:val="21"/>
              </w:rPr>
            </w:pPr>
            <w:r>
              <w:rPr>
                <w:sz w:val="21"/>
              </w:rPr>
              <w:t>Figure 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exact"/>
        </w:trPr>
        <w:tc>
          <w:tcPr>
            <w:tcW w:w="453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ind w:left="438" w:right="410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Input Voltage VS. Maximum Output Power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ind w:left="881"/>
              <w:jc w:val="left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sz w:val="21"/>
              </w:rPr>
              <w:t>RL = 4Ω + 33UH, THD = 10%, Class_D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58" w:lineRule="exact"/>
              <w:ind w:left="345"/>
              <w:jc w:val="left"/>
              <w:rPr>
                <w:rFonts w:ascii="Calibri" w:eastAsia="Calibri"/>
                <w:sz w:val="21"/>
              </w:rPr>
            </w:pPr>
            <w:r>
              <w:rPr>
                <w:sz w:val="21"/>
              </w:rPr>
              <w:t>Figure 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53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ind w:left="426" w:right="410"/>
              <w:rPr>
                <w:rFonts w:ascii="Calibri"/>
                <w:sz w:val="21"/>
              </w:rPr>
            </w:pPr>
            <w:r>
              <w:rPr>
                <w:rFonts w:ascii="Calibri"/>
                <w:color w:val="333333"/>
                <w:sz w:val="21"/>
              </w:rPr>
              <w:t>Frequency Response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"/>
              <w:ind w:left="1258"/>
              <w:jc w:val="left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sz w:val="21"/>
              </w:rPr>
              <w:t>VDD = 5V, RL = 4Ω, Class_D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line="259" w:lineRule="exact"/>
              <w:ind w:left="345"/>
              <w:jc w:val="left"/>
              <w:rPr>
                <w:rFonts w:ascii="Calibri" w:eastAsia="Calibri"/>
                <w:sz w:val="21"/>
              </w:rPr>
            </w:pPr>
            <w:r>
              <w:rPr>
                <w:sz w:val="21"/>
              </w:rPr>
              <w:t>Figure 8</w:t>
            </w:r>
          </w:p>
        </w:tc>
      </w:tr>
    </w:tbl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spacing w:before="12"/>
        <w:rPr>
          <w:b/>
          <w:sz w:val="26"/>
        </w:rPr>
      </w:pPr>
    </w:p>
    <w:p>
      <w:pPr>
        <w:pStyle w:val="5"/>
        <w:tabs>
          <w:tab w:val="left" w:pos="5856"/>
        </w:tabs>
        <w:spacing w:before="45"/>
        <w:ind w:left="622"/>
        <w:rPr>
          <w:rFonts w:ascii="Arial" w:eastAsia="Arial"/>
        </w:rPr>
      </w:pPr>
      <w:r>
        <w:pict>
          <v:group id="_x0000_s1046" o:spid="_x0000_s1046" o:spt="203" style="position:absolute;left:0pt;margin-left:56pt;margin-top:-173.45pt;height:170.8pt;width:250.05pt;mso-position-horizontal-relative:page;z-index:2048;mso-width-relative:page;mso-height-relative:page;" coordorigin="1121,-3470" coordsize="5001,3416">
            <o:lock v:ext="edit"/>
            <v:shape id="_x0000_s1047" o:spid="_x0000_s1047" style="position:absolute;left:2053;top:-1081;height:141;width:3713;" filled="f" stroked="t" coordorigin="2053,-1081" coordsize="3713,141" path="m2053,-940l5766,-940m2053,-1081l5766,-1081e">
              <v:path arrowok="t"/>
              <v:fill on="f" focussize="0,0"/>
              <v:stroke weight="0.72pt" color="#B7B7B7"/>
              <v:imagedata o:title=""/>
              <o:lock v:ext="edit"/>
            </v:shape>
            <v:shape id="_x0000_s1048" o:spid="_x0000_s1048" style="position:absolute;left:2053;top:-1259;height:77;width:3713;" filled="f" stroked="t" coordorigin="2053,-1259" coordsize="3713,77" path="m2053,-1182l5766,-1182m2053,-1259l5766,-1259e">
              <v:path arrowok="t"/>
              <v:fill on="f" focussize="0,0"/>
              <v:stroke weight="0.72pt" color="#B7B7B7"/>
              <v:imagedata o:title=""/>
              <o:lock v:ext="edit"/>
            </v:shape>
            <v:shape id="_x0000_s1049" o:spid="_x0000_s1049" style="position:absolute;left:2053;top:-1376;height:55;width:3713;" filled="f" stroked="t" coordorigin="2053,-1376" coordsize="3713,55" path="m2053,-1321l5766,-1321m2053,-1376l5766,-1376e">
              <v:path arrowok="t"/>
              <v:fill on="f" focussize="0,0"/>
              <v:stroke weight="0.72pt" color="#B7B7B7"/>
              <v:imagedata o:title=""/>
              <o:lock v:ext="edit"/>
            </v:shape>
            <v:line id="_x0000_s1050" o:spid="_x0000_s1050" o:spt="20" style="position:absolute;left:2053;top:-1422;height:0;width:3713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051" o:spid="_x0000_s1051" o:spt="20" style="position:absolute;left:2053;top:-1463;height:0;width:3713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052" o:spid="_x0000_s1052" o:spt="20" style="position:absolute;left:2053;top:-1499;height:0;width:3713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shape id="_x0000_s1053" o:spid="_x0000_s1053" style="position:absolute;left:2053;top:-2221;height:480;width:3713;" filled="f" stroked="t" coordorigin="2053,-2221" coordsize="3713,480" path="m2053,-1741l5766,-1741m2053,-1880l5766,-1880m2053,-1981l5766,-1981m2053,-2058l5766,-2058m2053,-2123l5766,-2123m2053,-2176l5766,-2176m2053,-2221l5766,-2221e">
              <v:path arrowok="t"/>
              <v:fill on="f" focussize="0,0"/>
              <v:stroke weight="0.72pt" color="#B7B7B7"/>
              <v:imagedata o:title=""/>
              <o:lock v:ext="edit"/>
            </v:shape>
            <v:line id="_x0000_s1054" o:spid="_x0000_s1054" o:spt="20" style="position:absolute;left:2053;top:-2262;height:0;width:3713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055" o:spid="_x0000_s1055" o:spt="20" style="position:absolute;left:2053;top:-2300;height:0;width:3713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056" o:spid="_x0000_s1056" o:spt="20" style="position:absolute;left:2053;top:-2540;height:0;width:3713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057" o:spid="_x0000_s1057" o:spt="20" style="position:absolute;left:2053;top:-2682;height:0;width:3713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058" o:spid="_x0000_s1058" style="position:absolute;left:2053;top:-2860;height:80;width:3713;" filled="f" stroked="t" coordorigin="2053,-2860" coordsize="3713,80" path="m2053,-2780l5766,-2780m2053,-2860l5766,-2860e">
              <v:path arrowok="t"/>
              <v:fill on="f" focussize="0,0"/>
              <v:stroke weight="0.72pt" color="#B7B7B7"/>
              <v:imagedata o:title=""/>
              <o:lock v:ext="edit"/>
            </v:shape>
            <v:line id="_x0000_s1059" o:spid="_x0000_s1059" o:spt="20" style="position:absolute;left:2053;top:-2922;height:0;width:3713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060" o:spid="_x0000_s1060" style="position:absolute;left:2053;top:-3023;height:48;width:3713;" filled="f" stroked="t" coordorigin="2053,-3023" coordsize="3713,48" path="m2053,-2975l5766,-2975m2053,-3023l5766,-3023e">
              <v:path arrowok="t"/>
              <v:fill on="f" focussize="0,0"/>
              <v:stroke weight="0.72pt" color="#B7B7B7"/>
              <v:imagedata o:title=""/>
              <o:lock v:ext="edit"/>
            </v:shape>
            <v:line id="_x0000_s1061" o:spid="_x0000_s1061" o:spt="20" style="position:absolute;left:2053;top:-3064;height:0;width:3713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062" o:spid="_x0000_s1062" o:spt="20" style="position:absolute;left:2053;top:-3100;height:0;width:3713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shape id="_x0000_s1063" o:spid="_x0000_s1063" style="position:absolute;left:2425;top:-3100;height:2400;width:591;" filled="f" stroked="t" coordorigin="2425,-3100" coordsize="591,2400" path="m2425,-3100l2425,-700m2644,-3100l2644,-700m2797,-3100l2797,-700m2917,-3100l2917,-700m3016,-3100l3016,-700e">
              <v:path arrowok="t"/>
              <v:fill on="f" focussize="0,0"/>
              <v:stroke weight="0.72pt" color="#B7B7B7"/>
              <v:imagedata o:title=""/>
              <o:lock v:ext="edit"/>
            </v:shape>
            <v:line id="_x0000_s1064" o:spid="_x0000_s1064" o:spt="20" style="position:absolute;left:3100;top:-3100;height:2400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065" o:spid="_x0000_s1065" style="position:absolute;left:3172;top:-3100;height:2400;width:492;" filled="f" stroked="t" coordorigin="3172,-3100" coordsize="492,2400" path="m3172,-3100l3172,-700m3234,-3100l3234,-700m3664,-3100l3664,-700e">
              <v:path arrowok="t"/>
              <v:fill on="f" focussize="0,0"/>
              <v:stroke weight="0.72pt" color="#B7B7B7"/>
              <v:imagedata o:title=""/>
              <o:lock v:ext="edit"/>
            </v:shape>
            <v:line id="_x0000_s1066" o:spid="_x0000_s1066" o:spt="20" style="position:absolute;left:3880;top:-3100;height:2400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067" o:spid="_x0000_s1067" style="position:absolute;left:4036;top:-3100;height:2400;width:372;" filled="f" stroked="t" coordorigin="4036,-3100" coordsize="372,2400" path="m4036,-3100l4036,-700m4156,-3100l4156,-700m4254,-3100l4254,-700m4336,-3100l4336,-700m4408,-3100l4408,-700e">
              <v:path arrowok="t"/>
              <v:fill on="f" focussize="0,0"/>
              <v:stroke weight="0.72pt" color="#B7B7B7"/>
              <v:imagedata o:title=""/>
              <o:lock v:ext="edit"/>
            </v:shape>
            <v:shape id="_x0000_s1068" o:spid="_x0000_s1068" style="position:absolute;left:4470;top:-3100;height:2400;width:430;" filled="f" stroked="t" coordorigin="4470,-3100" coordsize="430,2400" path="m4470,-3100l4470,-700m4900,-3100l4900,-700e">
              <v:path arrowok="t"/>
              <v:fill on="f" focussize="0,0"/>
              <v:stroke weight="0.72pt" color="#B7B7B7"/>
              <v:imagedata o:title=""/>
              <o:lock v:ext="edit"/>
            </v:shape>
            <v:line id="_x0000_s1069" o:spid="_x0000_s1069" o:spt="20" style="position:absolute;left:5118;top:-3100;height:2400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070" o:spid="_x0000_s1070" style="position:absolute;left:5272;top:-3100;height:2400;width:120;" filled="f" stroked="t" coordorigin="5272,-3100" coordsize="120,2400" path="m5272,-3100l5272,-700m5392,-3100l5392,-700e">
              <v:path arrowok="t"/>
              <v:fill on="f" focussize="0,0"/>
              <v:stroke weight="0.72pt" color="#B7B7B7"/>
              <v:imagedata o:title=""/>
              <o:lock v:ext="edit"/>
            </v:shape>
            <v:shape id="_x0000_s1071" o:spid="_x0000_s1071" style="position:absolute;left:5490;top:-3100;height:2400;width:219;" filled="f" stroked="t" coordorigin="5490,-3100" coordsize="219,2400" path="m5490,-3100l5490,-700m5574,-3100l5574,-700m5646,-3100l5646,-700m5709,-3100l5709,-700e">
              <v:path arrowok="t"/>
              <v:fill on="f" focussize="0,0"/>
              <v:stroke weight="0.72pt" color="#B7B7B7"/>
              <v:imagedata o:title=""/>
              <o:lock v:ext="edit"/>
            </v:shape>
            <v:line id="_x0000_s1072" o:spid="_x0000_s1072" o:spt="20" style="position:absolute;left:1995;top:-3104;height:0;width:57;" stroked="t" coordsize="21600,21600">
              <v:path arrowok="t"/>
              <v:fill focussize="0,0"/>
              <v:stroke weight="0.4pt" color="#858585"/>
              <v:imagedata o:title=""/>
              <o:lock v:ext="edit"/>
            </v:line>
            <v:shape id="_x0000_s1073" o:spid="_x0000_s1073" style="position:absolute;left:1995;top:-3096;height:2;width:57;" filled="f" stroked="t" coordorigin="1995,-3096" coordsize="57,0" path="m1995,-3096l2045,-3096m2045,-3096l2052,-3096e">
              <v:path arrowok="t"/>
              <v:fill on="f" focussize="0,0"/>
              <v:stroke weight="0.4pt" color="#858585"/>
              <v:imagedata o:title=""/>
              <o:lock v:ext="edit"/>
            </v:shape>
            <v:line id="_x0000_s1074" o:spid="_x0000_s1074" o:spt="20" style="position:absolute;left:2052;top:-3092;height:784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075" o:spid="_x0000_s1075" o:spt="20" style="position:absolute;left:2045;top:-2300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076" o:spid="_x0000_s1076" o:spt="20" style="position:absolute;left:2052;top:-2292;height:786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077" o:spid="_x0000_s1077" o:spt="20" style="position:absolute;left:2045;top:-1499;height:0;width:7;" stroked="t" coordsize="21600,21600">
              <v:path arrowok="t"/>
              <v:fill focussize="0,0"/>
              <v:stroke weight="0.7pt" color="#858585"/>
              <v:imagedata o:title=""/>
              <o:lock v:ext="edit"/>
            </v:line>
            <v:line id="_x0000_s1078" o:spid="_x0000_s1078" o:spt="20" style="position:absolute;left:2052;top:-1492;height:784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079" o:spid="_x0000_s1079" o:spt="20" style="position:absolute;left:2045;top:-700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080" o:spid="_x0000_s1080" o:spt="20" style="position:absolute;left:2045;top:-667;height:0;width:14;" stroked="t" coordsize="21600,21600">
              <v:path arrowok="t"/>
              <v:fill focussize="0,0"/>
              <v:stroke weight="2.5pt" color="#858585"/>
              <v:imagedata o:title=""/>
              <o:lock v:ext="edit"/>
            </v:line>
            <v:line id="_x0000_s1081" o:spid="_x0000_s1081" o:spt="20" style="position:absolute;left:2052;top:-3097;height:0;width:7;" stroked="t" coordsize="21600,21600">
              <v:path arrowok="t"/>
              <v:fill focussize="0,0"/>
              <v:stroke weight="0.36pt" color="#858585"/>
              <v:imagedata o:title=""/>
              <o:lock v:ext="edit"/>
            </v:line>
            <v:shape id="_x0000_s1082" o:spid="_x0000_s1082" style="position:absolute;left:3288;top:-3100;height:2458;width:1239;" filled="f" stroked="t" coordorigin="3288,-3100" coordsize="1239,2458" path="m3288,-3100l3288,-642m4527,-3100l4527,-642e">
              <v:path arrowok="t"/>
              <v:fill on="f" focussize="0,0"/>
              <v:stroke weight="0.72pt" color="#858585"/>
              <v:imagedata o:title=""/>
              <o:lock v:ext="edit"/>
            </v:shape>
            <v:line id="_x0000_s1083" o:spid="_x0000_s1083" o:spt="20" style="position:absolute;left:5765;top:-3100;height:2458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084" o:spid="_x0000_s1084" o:spt="20" style="position:absolute;left:5758;top:-700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shape id="_x0000_s1085" o:spid="_x0000_s1085" style="position:absolute;left:1995;top:-2300;height:2;width:65;" filled="f" stroked="t" coordorigin="1995,-2300" coordsize="65,0" path="m1995,-2300l2045,-2300m2052,-2300l2059,-2300e">
              <v:path arrowok="t"/>
              <v:fill on="f" focussize="0,0"/>
              <v:stroke weight="0.72pt" color="#858585"/>
              <v:imagedata o:title=""/>
              <o:lock v:ext="edit"/>
            </v:shape>
            <v:shape id="_x0000_s1086" o:spid="_x0000_s1086" style="position:absolute;left:1995;top:-1499;height:2;width:65;" filled="f" stroked="t" coordorigin="1995,-1499" coordsize="65,0" path="m1995,-1499l2045,-1499m2052,-1499l2059,-1499e">
              <v:path arrowok="t"/>
              <v:fill on="f" focussize="0,0"/>
              <v:stroke weight="0.72pt" color="#858585"/>
              <v:imagedata o:title=""/>
              <o:lock v:ext="edit"/>
            </v:shape>
            <v:shape id="_x0000_s1087" o:spid="_x0000_s1087" style="position:absolute;left:1995;top:-700;height:2;width:3778;" filled="f" stroked="t" coordorigin="1995,-700" coordsize="3778,0" path="m1995,-700l2045,-700m2052,-700l2059,-700m2059,-700l3281,-700m3295,-700l4520,-700m4534,-700l5758,-700m5765,-700l5772,-700e">
              <v:path arrowok="t"/>
              <v:fill on="f" focussize="0,0"/>
              <v:stroke weight="0.72pt" color="#858585"/>
              <v:imagedata o:title=""/>
              <o:lock v:ext="edit"/>
            </v:shape>
            <v:shape id="_x0000_s1088" o:spid="_x0000_s1088" style="position:absolute;left:2048;top:-2815;height:1254;width:2853;" fillcolor="#6E2E9F" filled="t" stroked="f" coordorigin="2048,-2815" coordsize="2853,1254" path="m4900,-2813l4818,-2813,4818,-2813,4818,-2813,4859,-2815,4900,-2815,4900,-2813xm4900,-2811l4693,-2811,4693,-2811,4693,-2811,4734,-2813,4818,-2813,4818,-2813,4900,-2813,4900,-2811xm4818,-2813l4818,-2813,4818,-2813,4818,-2813xm4900,-2806l4571,-2806,4571,-2806,4571,-2806,4612,-2808,4611,-2808,4653,-2811,4693,-2811,4693,-2811,4900,-2811,4900,-2806xm4693,-2811l4693,-2811,4693,-2811,4693,-2811xm3695,-2619l3659,-2619,3700,-2645,3700,-2645,3740,-2672,3781,-2699,3823,-2718,3865,-2733,3909,-2746,3991,-2760,3991,-2760,4032,-2767,4039,-2768,4116,-2777,4116,-2777,4198,-2787,4281,-2791,4280,-2791,4323,-2794,4365,-2796,4364,-2796,4404,-2799,4487,-2803,4486,-2803,4528,-2806,4571,-2806,4571,-2806,4900,-2806,4900,-2796,4859,-2796,4859,-2796,4819,-2794,4734,-2794,4734,-2794,4694,-2792,4653,-2792,4653,-2792,4613,-2789,4572,-2787,4528,-2787,4528,-2787,4488,-2784,4405,-2780,4406,-2780,4366,-2777,4324,-2775,4325,-2775,4282,-2772,4201,-2768,4200,-2768,4199,-2768,4200,-2768,4075,-2753,4034,-2748,4034,-2748,3914,-2727,3914,-2727,3913,-2727,3913,-2727,3871,-2715,3871,-2715,3831,-2701,3831,-2701,3791,-2682,3791,-2682,3790,-2682,3790,-2682,3750,-2656,3750,-2656,3710,-2629,3695,-2619xm4571,-2806l4571,-2806,4571,-2806,4571,-2806xm4859,-2796l4859,-2796,4859,-2796,4859,-2796xm4900,-2796l4859,-2796,4859,-2796,4900,-2796,4900,-2796xm4734,-2794l4734,-2794,4734,-2794,4734,-2794xm4818,-2794l4734,-2794,4734,-2794,4819,-2794,4818,-2794xm4653,-2792l4653,-2792,4654,-2792,4653,-2792xm4693,-2792l4653,-2792,4654,-2792,4694,-2792,4693,-2792xm4528,-2787l4528,-2787,4529,-2787,4528,-2787xm4571,-2787l4528,-2787,4529,-2787,4572,-2787,4571,-2787xm4200,-2768l4200,-2768,4201,-2768,4200,-2768xm4200,-2768l4199,-2768,4200,-2768,4200,-2768xm4075,-2753l4075,-2753,4075,-2753,4075,-2753xm4034,-2748l4034,-2748,4035,-2748,4034,-2748xm3913,-2727l3914,-2727,3913,-2727,3913,-2727xm3913,-2727l3914,-2727,3914,-2727,3913,-2727xm3913,-2727l3913,-2727,3913,-2727,3913,-2727xm3871,-2715l3871,-2715,3871,-2715,3871,-2715xm3871,-2715l3871,-2715,3871,-2715,3871,-2715xm3831,-2700l3831,-2701,3831,-2701,3831,-2700xm3830,-2700l3830,-2700,3831,-2700,3830,-2700xm3790,-2682l3791,-2682,3791,-2682,3790,-2682xm3791,-2682l3791,-2682,3791,-2682,3791,-2682xm3790,-2682l3790,-2682,3791,-2682,3790,-2682xm3750,-2656l3750,-2656,3750,-2656,3750,-2656xm3700,-2645l3700,-2645,3700,-2645,3700,-2645xm3443,-2458l3409,-2458,3409,-2458,3409,-2458,3452,-2487,3493,-2513,3493,-2513,3534,-2540,3575,-2566,3575,-2566,3616,-2593,3659,-2619,3659,-2619,3695,-2619,3669,-2603,3626,-2577,3585,-2550,3544,-2524,3503,-2497,3462,-2471,3443,-2458xm3626,-2577l3626,-2577,3626,-2577,3626,-2577xm3626,-2577l3626,-2577,3626,-2577,3626,-2577xm3575,-2566l3575,-2566,3575,-2566,3575,-2566xm3544,-2524l3544,-2524,3544,-2524,3544,-2524xm3493,-2513l3493,-2513,3493,-2513,3493,-2513xm3462,-2471l3462,-2471,3462,-2471,3462,-2471xm3462,-2471l3462,-2471,3462,-2471,3462,-2471xm3409,-2458l3409,-2458,3409,-2458,3409,-2458xm3282,-2353l3246,-2353,3328,-2405,3328,-2405,3368,-2432,3409,-2458,3409,-2458,3443,-2458,3419,-2442,3378,-2416,3378,-2416,3338,-2389,3282,-2353xm3378,-2416l3378,-2416,3378,-2416,3378,-2416xm3328,-2405l3328,-2405,3328,-2405,3328,-2405xm2828,-2060l2792,-2060,2833,-2086,2833,-2086,2874,-2113,2956,-2165,2956,-2165,2996,-2192,3015,-2205,3055,-2231,3080,-2247,3121,-2273,3121,-2273,3162,-2300,3177,-2310,3246,-2353,3246,-2353,3282,-2353,3213,-2310,3172,-2284,3131,-2257,3090,-2231,3050,-2205,3006,-2176,2966,-2149,2884,-2097,2843,-2070,2828,-2060xm3213,-2310l3213,-2310,3213,-2310,3213,-2310xm3172,-2284l3172,-2284,3172,-2284,3172,-2284xm3121,-2273l3121,-2273,3121,-2273,3121,-2273xm3090,-2231l3090,-2231,3090,-2231,3090,-2231xm3050,-2205l3050,-2205,3050,-2205,3050,-2205xm3006,-2176l3006,-2176,3006,-2176,3006,-2176xm2956,-2165l2956,-2165,2956,-2165,2956,-2165xm2884,-2097l2884,-2097,2884,-2097,2884,-2097xm2833,-2086l2833,-2086,2833,-2086,2833,-2086xm2660,-1952l2626,-1952,2627,-1952,2627,-1952,2668,-1981,2708,-2007,2723,-2017,2792,-2060,2792,-2060,2828,-2060,2759,-2017,2718,-1991,2678,-1965,2660,-1952xm2759,-2017l2759,-2017,2759,-2017,2759,-2017xm2718,-1991l2718,-1991,2718,-1991,2718,-1991xm2678,-1965l2679,-1965,2679,-1965,2678,-1965xm2678,-1965l2678,-1965,2678,-1965,2678,-1965xm2627,-1952l2627,-1952,2627,-1952,2627,-1952xm2621,-1925l2586,-1925,2586,-1925,2586,-1925,2627,-1952,2626,-1952,2660,-1952,2637,-1936,2621,-1925xm2586,-1925l2586,-1925,2586,-1925,2586,-1925xm2494,-1844l2460,-1844,2461,-1844,2461,-1844,2502,-1873,2543,-1899,2586,-1925,2586,-1925,2621,-1925,2596,-1909,2553,-1883,2512,-1857,2512,-1857,2494,-1844xm2553,-1883l2553,-1883,2553,-1883,2553,-1883xm2512,-1857l2513,-1857,2513,-1857,2512,-1857xm2512,-1857l2512,-1857,2512,-1857,2512,-1857xm2461,-1844l2461,-1844,2461,-1844,2461,-1844xm2455,-1817l2420,-1817,2461,-1844,2460,-1844,2494,-1844,2471,-1828,2455,-1817xm2415,-1791l2380,-1791,2380,-1791,2380,-1791,2420,-1817,2420,-1817,2455,-1817,2415,-1791xm2380,-1791l2380,-1791,2380,-1791,2380,-1791xm2123,-1604l2089,-1604,2132,-1633,2214,-1685,2214,-1685,2255,-1712,2296,-1738,2296,-1738,2336,-1765,2380,-1791,2380,-1791,2415,-1791,2390,-1775,2346,-1749,2346,-1749,2306,-1722,2265,-1696,2224,-1669,2142,-1617,2123,-1604xm2346,-1749l2346,-1749,2346,-1749,2346,-1749xm2346,-1749l2346,-1749,2346,-1749,2346,-1749xm2296,-1738l2296,-1738,2296,-1738,2296,-1738xm2265,-1696l2265,-1696,2265,-1696,2265,-1696xm2214,-1685l2214,-1685,2214,-1685,2214,-1685xm2142,-1617l2142,-1617,2142,-1617,2142,-1617xm2142,-1617l2142,-1617,2142,-1617,2142,-1617xm2058,-1561l2048,-1577,2089,-1604,2089,-1604,2123,-1604,2099,-1588,2058,-1561xe">
              <v:path arrowok="t"/>
              <v:fill on="t" focussize="0,0"/>
              <v:stroke on="f"/>
              <v:imagedata o:title=""/>
              <o:lock v:ext="edit"/>
            </v:shape>
            <v:line id="_x0000_s1089" o:spid="_x0000_s1089" o:spt="20" style="position:absolute;left:3400;top:-793;height:0;width:384;" stroked="t" coordsize="21600,21600">
              <v:path arrowok="t"/>
              <v:fill focussize="0,0"/>
              <v:stroke weight="0.96pt" color="#6E2E9F"/>
              <v:imagedata o:title=""/>
              <o:lock v:ext="edit"/>
            </v:line>
            <v:shape id="_x0000_s1090" o:spid="_x0000_s1090" style="position:absolute;left:1121;top:-3470;height:3416;width:5001;" fillcolor="#858585" filled="t" stroked="f" coordorigin="1121,-3470" coordsize="5001,3416" path="m6122,-54l1121,-54,1121,-3470,6122,-3470,6122,-3462,1136,-3462,1128,-3455,1136,-3455,1136,-69,1128,-69,1136,-61,6122,-61,6122,-54xm1136,-3455l1128,-3455,1136,-3462,1136,-3455xm6107,-3455l1136,-3455,1136,-3462,6107,-3462,6107,-3455xm6107,-61l6107,-3462,6114,-3455,6122,-3455,6122,-69,6114,-69,6107,-61xm6122,-3455l6114,-3455,6107,-3462,6122,-3462,6122,-3455xm1136,-61l1128,-69,1136,-69,1136,-61xm6107,-61l1136,-61,1136,-69,6107,-69,6107,-61xm6122,-61l6107,-61,6114,-69,6122,-69,6122,-61xe">
              <v:path arrowok="t"/>
              <v:fill on="t" focussize="0,0"/>
              <v:stroke on="f"/>
              <v:imagedata o:title=""/>
              <o:lock v:ext="edit"/>
            </v:shape>
            <v:shape id="_x0000_s1091" o:spid="_x0000_s1091" o:spt="75" type="#_x0000_t75" style="position:absolute;left:5542;top:-3112;height:158;width:226;" filled="f" stroked="f" coordsize="21600,21600">
              <v:path/>
              <v:fill on="f" focussize="0,0"/>
              <v:stroke on="f"/>
              <v:imagedata r:id="rId22" o:title=""/>
              <o:lock v:ext="edit" aspectratio="t"/>
            </v:shape>
            <v:shape id="_x0000_s1092" o:spid="_x0000_s1092" o:spt="202" type="#_x0000_t202" style="position:absolute;left:3880;top:-940;height:240;width:15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62"/>
                      <w:ind w:left="27" w:right="0" w:firstLine="0"/>
                      <w:jc w:val="left"/>
                      <w:rPr>
                        <w:rFonts w:ascii="Calibri"/>
                        <w:sz w:val="14"/>
                      </w:rPr>
                    </w:pPr>
                    <w:r>
                      <w:rPr>
                        <w:rFonts w:ascii="Calibri"/>
                        <w:w w:val="99"/>
                        <w:sz w:val="14"/>
                      </w:rPr>
                      <w:t>D</w:t>
                    </w:r>
                  </w:p>
                </w:txbxContent>
              </v:textbox>
            </v:shape>
            <v:shape id="_x0000_s1093" o:spid="_x0000_s1093" o:spt="202" type="#_x0000_t202" style="position:absolute;left:4036;top:-940;height:240;width:1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62"/>
                      <w:ind w:left="-43" w:right="0" w:firstLine="0"/>
                      <w:jc w:val="left"/>
                      <w:rPr>
                        <w:rFonts w:ascii="Calibri"/>
                        <w:sz w:val="14"/>
                      </w:rPr>
                    </w:pPr>
                    <w:r>
                      <w:rPr>
                        <w:rFonts w:ascii="Calibri"/>
                        <w:sz w:val="14"/>
                      </w:rPr>
                      <w:t>D =</w:t>
                    </w:r>
                  </w:p>
                </w:txbxContent>
              </v:textbox>
            </v:shape>
            <v:shape id="_x0000_s1094" o:spid="_x0000_s1094" o:spt="202" type="#_x0000_t202" style="position:absolute;left:4254;top:-940;height:240;width:64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62"/>
                      <w:ind w:left="-35" w:right="-7" w:firstLine="0"/>
                      <w:jc w:val="left"/>
                      <w:rPr>
                        <w:rFonts w:ascii="Calibri" w:hAnsi="Calibri"/>
                        <w:sz w:val="14"/>
                      </w:rPr>
                    </w:pPr>
                    <w:r>
                      <w:rPr>
                        <w:rFonts w:ascii="Calibri" w:hAnsi="Calibri"/>
                        <w:sz w:val="14"/>
                      </w:rPr>
                      <w:t>V RL = 4Ω + 33</w:t>
                    </w:r>
                  </w:p>
                </w:txbxContent>
              </v:textbox>
            </v:shape>
            <v:shape id="_x0000_s1095" o:spid="_x0000_s1095" o:spt="202" type="#_x0000_t202" style="position:absolute;left:4900;top:-940;height:240;width:21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62"/>
                      <w:ind w:left="7" w:right="0" w:firstLine="0"/>
                      <w:jc w:val="left"/>
                      <w:rPr>
                        <w:rFonts w:ascii="Calibri"/>
                        <w:sz w:val="14"/>
                      </w:rPr>
                    </w:pPr>
                    <w:r>
                      <w:rPr>
                        <w:rFonts w:ascii="Calibri"/>
                        <w:sz w:val="14"/>
                      </w:rPr>
                      <w:t>uH</w:t>
                    </w:r>
                  </w:p>
                </w:txbxContent>
              </v:textbox>
            </v:shape>
            <v:shape id="_x0000_s1096" o:spid="_x0000_s1096" o:spt="202" type="#_x0000_t202" style="position:absolute;left:5118;top:-940;height:240;width:15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62"/>
                      <w:ind w:left="-16" w:right="-3" w:firstLine="0"/>
                      <w:jc w:val="left"/>
                      <w:rPr>
                        <w:rFonts w:ascii="Calibri"/>
                        <w:sz w:val="14"/>
                      </w:rPr>
                    </w:pPr>
                    <w:r>
                      <w:rPr>
                        <w:rFonts w:ascii="Calibri"/>
                        <w:w w:val="95"/>
                        <w:sz w:val="14"/>
                      </w:rPr>
                      <w:t>Cla</w:t>
                    </w:r>
                  </w:p>
                </w:txbxContent>
              </v:textbox>
            </v:shape>
            <v:shape id="_x0000_s1097" o:spid="_x0000_s1097" o:spt="202" type="#_x0000_t202" style="position:absolute;left:5272;top:-940;height:240;width:1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62"/>
                      <w:ind w:left="3" w:right="0" w:firstLine="0"/>
                      <w:jc w:val="left"/>
                      <w:rPr>
                        <w:rFonts w:ascii="Calibri"/>
                        <w:sz w:val="14"/>
                      </w:rPr>
                    </w:pPr>
                    <w:r>
                      <w:rPr>
                        <w:rFonts w:ascii="Calibri"/>
                        <w:sz w:val="14"/>
                      </w:rPr>
                      <w:t>ss</w:t>
                    </w:r>
                  </w:p>
                </w:txbxContent>
              </v:textbox>
            </v:shape>
            <v:shape id="_x0000_s1098" o:spid="_x0000_s1098" o:spt="202" type="#_x0000_t202" style="position:absolute;left:1430;top:-3174;height:180;width:47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10000</w:t>
                    </w:r>
                  </w:p>
                </w:txbxContent>
              </v:textbox>
            </v:shape>
            <v:shape id="_x0000_s1099" o:spid="_x0000_s1099" o:spt="202" type="#_x0000_t202" style="position:absolute;left:2273;top:-3337;height:209;width:326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9" w:lineRule="exact"/>
                      <w:ind w:left="0" w:right="0" w:firstLine="0"/>
                      <w:jc w:val="left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z w:val="21"/>
                      </w:rPr>
                      <w:t>Input Amplitude VS Output Amplitude</w:t>
                    </w:r>
                  </w:p>
                </w:txbxContent>
              </v:textbox>
            </v:shape>
            <v:shape id="_x0000_s1100" o:spid="_x0000_s1100" o:spt="202" type="#_x0000_t202" style="position:absolute;left:1524;top:-2372;height:180;width:38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1000</w:t>
                    </w:r>
                  </w:p>
                </w:txbxContent>
              </v:textbox>
            </v:shape>
            <v:shape id="_x0000_s1101" o:spid="_x0000_s1101" o:spt="202" type="#_x0000_t202" style="position:absolute;left:1613;top:-1573;height:180;width:29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100</w:t>
                    </w:r>
                  </w:p>
                </w:txbxContent>
              </v:textbox>
            </v:shape>
            <v:shape id="_x0000_s1102" o:spid="_x0000_s1102" o:spt="202" type="#_x0000_t202" style="position:absolute;left:1704;top:-774;height:180;width:20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10</w:t>
                    </w:r>
                  </w:p>
                </w:txbxContent>
              </v:textbox>
            </v:shape>
            <v:shape id="_x0000_s1103" o:spid="_x0000_s1103" o:spt="202" type="#_x0000_t202" style="position:absolute;left:3828;top:-849;height:139;width:41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321"/>
                      </w:tabs>
                      <w:spacing w:before="0" w:line="139" w:lineRule="exact"/>
                      <w:ind w:left="0" w:right="0" w:firstLine="0"/>
                      <w:jc w:val="left"/>
                      <w:rPr>
                        <w:rFonts w:ascii="Calibri"/>
                        <w:sz w:val="14"/>
                      </w:rPr>
                    </w:pPr>
                    <w:r>
                      <w:rPr>
                        <w:rFonts w:ascii="Calibri"/>
                        <w:sz w:val="14"/>
                      </w:rPr>
                      <w:t>V5</w:t>
                    </w:r>
                    <w:r>
                      <w:rPr>
                        <w:rFonts w:ascii="Calibri"/>
                        <w:sz w:val="14"/>
                      </w:rPr>
                      <w:tab/>
                    </w:r>
                  </w:p>
                </w:txbxContent>
              </v:textbox>
            </v:shape>
            <v:shape id="_x0000_s1104" o:spid="_x0000_s1104" o:spt="202" type="#_x0000_t202" style="position:absolute;left:5386;top:-849;height:139;width:17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39" w:lineRule="exact"/>
                      <w:ind w:left="0" w:right="0" w:firstLine="0"/>
                      <w:jc w:val="left"/>
                      <w:rPr>
                        <w:rFonts w:ascii="Calibri"/>
                        <w:sz w:val="14"/>
                      </w:rPr>
                    </w:pPr>
                    <w:r>
                      <w:rPr>
                        <w:rFonts w:ascii="Calibri"/>
                        <w:sz w:val="14"/>
                      </w:rPr>
                      <w:t>_D</w:t>
                    </w:r>
                  </w:p>
                </w:txbxContent>
              </v:textbox>
            </v:shape>
            <v:shape id="_x0000_s1105" o:spid="_x0000_s1105" o:spt="202" type="#_x0000_t202" style="position:absolute;left:1963;top:-539;height:180;width:20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10</w:t>
                    </w:r>
                  </w:p>
                </w:txbxContent>
              </v:textbox>
            </v:shape>
            <v:shape id="_x0000_s1106" o:spid="_x0000_s1106" o:spt="202" type="#_x0000_t202" style="position:absolute;left:3156;top:-539;height:180;width:29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100</w:t>
                    </w:r>
                  </w:p>
                </w:txbxContent>
              </v:textbox>
            </v:shape>
            <v:shape id="_x0000_s1107" o:spid="_x0000_s1107" o:spt="202" type="#_x0000_t202" style="position:absolute;left:4346;top:-539;height:180;width:38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1000</w:t>
                    </w:r>
                  </w:p>
                </w:txbxContent>
              </v:textbox>
            </v:shape>
            <v:shape id="_x0000_s1108" o:spid="_x0000_s1108" o:spt="202" type="#_x0000_t202" style="position:absolute;left:5539;top:-539;height:180;width:47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10000</w:t>
                    </w:r>
                  </w:p>
                </w:txbxContent>
              </v:textbox>
            </v:shape>
            <v:shape id="_x0000_s1109" o:spid="_x0000_s1109" o:spt="202" type="#_x0000_t202" style="position:absolute;left:2736;top:-341;height:232;width:244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32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rFonts w:ascii="Calibri" w:eastAsia="Calibri"/>
                        <w:sz w:val="21"/>
                      </w:rPr>
                      <w:t>Input Amplitude (mVrms)</w:t>
                    </w:r>
                  </w:p>
                </w:txbxContent>
              </v:textbox>
            </v:shape>
          </v:group>
        </w:pict>
      </w:r>
      <w:r>
        <w:pict>
          <v:group id="_x0000_s1110" o:spid="_x0000_s1110" o:spt="203" style="position:absolute;left:0pt;margin-left:314.65pt;margin-top:-173.45pt;height:170.8pt;width:250.15pt;mso-position-horizontal-relative:page;z-index:2048;mso-width-relative:page;mso-height-relative:page;" coordorigin="6293,-3470" coordsize="5003,3416">
            <o:lock v:ext="edit"/>
            <v:line id="_x0000_s1111" o:spid="_x0000_s1111" o:spt="20" style="position:absolute;left:7024;top:-897;height:0;width:405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112" o:spid="_x0000_s1112" o:spt="20" style="position:absolute;left:7024;top:-1003;height:0;width:405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113" o:spid="_x0000_s1113" o:spt="20" style="position:absolute;left:7024;top:-1077;height:0;width:405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114" o:spid="_x0000_s1114" style="position:absolute;left:7024;top:-1221;height:86;width:4051;" filled="f" stroked="t" coordorigin="7024,-1221" coordsize="4051,86" path="m7024,-1135l11075,-1135m7024,-1183l11075,-1183m7024,-1221l11075,-1221e">
              <v:path arrowok="t"/>
              <v:fill on="f" focussize="0,0"/>
              <v:stroke weight="0.72pt" color="#B7B7B7"/>
              <v:imagedata o:title=""/>
              <o:lock v:ext="edit"/>
            </v:shape>
            <v:line id="_x0000_s1115" o:spid="_x0000_s1115" o:spt="20" style="position:absolute;left:7024;top:-1257;height:0;width:405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116" o:spid="_x0000_s1116" o:spt="20" style="position:absolute;left:7024;top:-1286;height:0;width:405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117" o:spid="_x0000_s1117" o:spt="20" style="position:absolute;left:7025;top:-1314;height:0;width:4051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shape id="_x0000_s1118" o:spid="_x0000_s1118" style="position:absolute;left:7024;top:-1777;height:285;width:4051;" filled="f" stroked="t" coordorigin="7024,-1777" coordsize="4051,285" path="m7024,-1492l11075,-1492m7024,-1597l11075,-1597m7024,-1672l11075,-1672m7024,-1729l11075,-1729m7024,-1777l11075,-1777e">
              <v:path arrowok="t"/>
              <v:fill on="f" focussize="0,0"/>
              <v:stroke weight="0.72pt" color="#B7B7B7"/>
              <v:imagedata o:title=""/>
              <o:lock v:ext="edit"/>
            </v:shape>
            <v:line id="_x0000_s1119" o:spid="_x0000_s1119" o:spt="20" style="position:absolute;left:7024;top:-1816;height:0;width:405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120" o:spid="_x0000_s1120" o:spt="20" style="position:absolute;left:7024;top:-1852;height:0;width:405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121" o:spid="_x0000_s1121" o:spt="20" style="position:absolute;left:7024;top:-1880;height:0;width:405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122" o:spid="_x0000_s1122" style="position:absolute;left:7024;top:-2372;height:285;width:4051;" filled="f" stroked="t" coordorigin="7024,-2372" coordsize="4051,285" path="m7024,-2087l11075,-2087m7024,-2192l11075,-2192m7024,-2267l11075,-2267m7024,-2324l11075,-2324m7024,-2372l11075,-2372e">
              <v:path arrowok="t"/>
              <v:fill on="f" focussize="0,0"/>
              <v:stroke weight="0.72pt" color="#B7B7B7"/>
              <v:imagedata o:title=""/>
              <o:lock v:ext="edit"/>
            </v:shape>
            <v:line id="_x0000_s1123" o:spid="_x0000_s1123" o:spt="20" style="position:absolute;left:7024;top:-2411;height:0;width:405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124" o:spid="_x0000_s1124" o:spt="20" style="position:absolute;left:7024;top:-2447;height:0;width:405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125" o:spid="_x0000_s1125" o:spt="20" style="position:absolute;left:7024;top:-2476;height:0;width:405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126" o:spid="_x0000_s1126" o:spt="20" style="position:absolute;left:7025;top:-2504;height:0;width:4051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127" o:spid="_x0000_s1127" o:spt="20" style="position:absolute;left:7024;top:-2682;height:0;width:405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128" o:spid="_x0000_s1128" o:spt="20" style="position:absolute;left:7024;top:-2788;height:0;width:405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129" o:spid="_x0000_s1129" o:spt="20" style="position:absolute;left:7024;top:-2862;height:0;width:405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130" o:spid="_x0000_s1130" style="position:absolute;left:7024;top:-3006;height:86;width:4051;" filled="f" stroked="t" coordorigin="7024,-3006" coordsize="4051,86" path="m7024,-2920l11075,-2920m7024,-2968l11075,-2968m7024,-3006l11075,-3006e">
              <v:path arrowok="t"/>
              <v:fill on="f" focussize="0,0"/>
              <v:stroke weight="0.72pt" color="#B7B7B7"/>
              <v:imagedata o:title=""/>
              <o:lock v:ext="edit"/>
            </v:shape>
            <v:line id="_x0000_s1131" o:spid="_x0000_s1131" o:spt="20" style="position:absolute;left:7024;top:-3042;height:0;width:405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132" o:spid="_x0000_s1132" o:spt="20" style="position:absolute;left:7024;top:-3071;height:0;width:405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133" o:spid="_x0000_s1133" o:spt="20" style="position:absolute;left:7024;top:-3100;height:0;width:4051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134" o:spid="_x0000_s1134" o:spt="20" style="position:absolute;left:7024;top:-719;height:0;width:4051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shape id="_x0000_s1135" o:spid="_x0000_s1135" style="position:absolute;left:7555;top:-3100;height:2381;width:840;" filled="f" stroked="t" coordorigin="7555,-3100" coordsize="840,2381" path="m7555,-3100l7555,-719m7865,-3100l7865,-719m8086,-3100l8086,-719m8256,-3100l8256,-719m8395,-3100l8395,-719e">
              <v:path arrowok="t"/>
              <v:fill on="f" focussize="0,0"/>
              <v:stroke weight="0.72pt" color="#B7B7B7"/>
              <v:imagedata o:title=""/>
              <o:lock v:ext="edit"/>
            </v:shape>
            <v:line id="_x0000_s1136" o:spid="_x0000_s1136" o:spt="20" style="position:absolute;left:8513;top:-3100;height:2381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137" o:spid="_x0000_s1137" style="position:absolute;left:8616;top:-3100;height:2381;width:89;" filled="f" stroked="t" coordorigin="8616,-3100" coordsize="89,2381" path="m8616,-3100l8616,-719m8705,-3100l8705,-719e">
              <v:path arrowok="t"/>
              <v:fill on="f" focussize="0,0"/>
              <v:stroke weight="0.72pt" color="#B7B7B7"/>
              <v:imagedata o:title=""/>
              <o:lock v:ext="edit"/>
            </v:shape>
            <v:line id="_x0000_s1138" o:spid="_x0000_s1138" o:spt="20" style="position:absolute;left:9317;top:-3100;height:2381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139" o:spid="_x0000_s1139" o:spt="20" style="position:absolute;left:9626;top:-3100;height:2381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140" o:spid="_x0000_s1140" style="position:absolute;left:9847;top:-3100;height:2381;width:310;" filled="f" stroked="t" coordorigin="9847,-3100" coordsize="310,2381" path="m9847,-3100l9847,-719m10018,-3100l10018,-719m10157,-3100l10157,-719e">
              <v:path arrowok="t"/>
              <v:fill on="f" focussize="0,0"/>
              <v:stroke weight="0.72pt" color="#B7B7B7"/>
              <v:imagedata o:title=""/>
              <o:lock v:ext="edit"/>
            </v:shape>
            <v:line id="_x0000_s1141" o:spid="_x0000_s1141" o:spt="20" style="position:absolute;left:10274;top:-3100;height:2381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142" o:spid="_x0000_s1142" o:spt="20" style="position:absolute;left:10375;top:-3100;height:2381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143" o:spid="_x0000_s1143" style="position:absolute;left:10466;top:-3100;height:2381;width:610;" filled="f" stroked="t" coordorigin="10466,-3100" coordsize="610,2381" path="m10466,-3100l10466,-719m11076,-3100l11076,-719e">
              <v:path arrowok="t"/>
              <v:fill on="f" focussize="0,0"/>
              <v:stroke weight="0.72pt" color="#B7B7B7"/>
              <v:imagedata o:title=""/>
              <o:lock v:ext="edit"/>
            </v:shape>
            <v:line id="_x0000_s1144" o:spid="_x0000_s1144" o:spt="20" style="position:absolute;left:8728;top:-3104;height:0;width:57;" stroked="t" coordsize="21600,21600">
              <v:path arrowok="t"/>
              <v:fill focussize="0,0"/>
              <v:stroke weight="0.4pt" color="#858585"/>
              <v:imagedata o:title=""/>
              <o:lock v:ext="edit"/>
            </v:line>
            <v:line id="_x0000_s1145" o:spid="_x0000_s1145" o:spt="20" style="position:absolute;left:8728;top:-3096;height:0;width:50;" stroked="t" coordsize="21600,21600">
              <v:path arrowok="t"/>
              <v:fill focussize="0,0"/>
              <v:stroke weight="0.4pt" color="#858585"/>
              <v:imagedata o:title=""/>
              <o:lock v:ext="edit"/>
            </v:line>
            <v:line id="_x0000_s1146" o:spid="_x0000_s1146" o:spt="20" style="position:absolute;left:7024;top:-3100;height:1184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147" o:spid="_x0000_s1147" o:spt="20" style="position:absolute;left:7017;top:-1909;height:0;width:7;" stroked="t" coordsize="21600,21600">
              <v:path arrowok="t"/>
              <v:fill focussize="0,0"/>
              <v:stroke weight="0.7pt" color="#858585"/>
              <v:imagedata o:title=""/>
              <o:lock v:ext="edit"/>
            </v:line>
            <v:line id="_x0000_s1148" o:spid="_x0000_s1148" o:spt="20" style="position:absolute;left:7024;top:-1902;height:1182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149" o:spid="_x0000_s1149" o:spt="20" style="position:absolute;left:8778;top:-3096;height:0;width:7;" stroked="t" coordsize="21600,21600">
              <v:path arrowok="t"/>
              <v:fill focussize="0,0"/>
              <v:stroke weight="0.4pt" color="#858585"/>
              <v:imagedata o:title=""/>
              <o:lock v:ext="edit"/>
            </v:line>
            <v:line id="_x0000_s1150" o:spid="_x0000_s1150" o:spt="20" style="position:absolute;left:8785;top:-3092;height:580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151" o:spid="_x0000_s1151" o:spt="20" style="position:absolute;left:8778;top:-2504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152" o:spid="_x0000_s1152" o:spt="20" style="position:absolute;left:8785;top:-2496;height:580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153" o:spid="_x0000_s1153" o:spt="20" style="position:absolute;left:8778;top:-1909;height:0;width:7;" stroked="t" coordsize="21600,21600">
              <v:path arrowok="t"/>
              <v:fill focussize="0,0"/>
              <v:stroke weight="0.7pt" color="#858585"/>
              <v:imagedata o:title=""/>
              <o:lock v:ext="edit"/>
            </v:line>
            <v:line id="_x0000_s1154" o:spid="_x0000_s1154" o:spt="20" style="position:absolute;left:8785;top:-1902;height:580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155" o:spid="_x0000_s1155" o:spt="20" style="position:absolute;left:8778;top:-1314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156" o:spid="_x0000_s1156" o:spt="20" style="position:absolute;left:8785;top:-1306;height:580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157" o:spid="_x0000_s1157" o:spt="20" style="position:absolute;left:8778;top:-723;height:0;width:7;" stroked="t" coordsize="21600,21600">
              <v:path arrowok="t"/>
              <v:fill focussize="0,0"/>
              <v:stroke weight="0.3pt" color="#858585"/>
              <v:imagedata o:title=""/>
              <o:lock v:ext="edit"/>
            </v:line>
            <v:line id="_x0000_s1158" o:spid="_x0000_s1158" o:spt="20" style="position:absolute;left:8785;top:-3097;height:0;width:7;" stroked="t" coordsize="21600,21600">
              <v:path arrowok="t"/>
              <v:fill focussize="0,0"/>
              <v:stroke weight="0.36pt" color="#858585"/>
              <v:imagedata o:title=""/>
              <o:lock v:ext="edit"/>
            </v:line>
            <v:line id="_x0000_s1159" o:spid="_x0000_s1159" o:spt="20" style="position:absolute;left:10545;top:-3100;height:2381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shape id="_x0000_s1160" o:spid="_x0000_s1160" style="position:absolute;left:7024;top:-2504;height:1190;width:4051;" filled="f" stroked="t" coordorigin="7024,-2504" coordsize="4051,1190" path="m8728,-2504l8778,-2504m8785,-2504l8792,-2504m7024,-1909l7031,-1909m7031,-1909l8728,-1909m8728,-1909l8778,-1909m8785,-1909l8792,-1909m8792,-1909l10538,-1909m10552,-1909l11075,-1909m8728,-1314l8778,-1314m8785,-1314l8792,-1314e">
              <v:path arrowok="t"/>
              <v:fill on="f" focussize="0,0"/>
              <v:stroke weight="0.72pt" color="#858585"/>
              <v:imagedata o:title=""/>
              <o:lock v:ext="edit"/>
            </v:shape>
            <v:line id="_x0000_s1161" o:spid="_x0000_s1161" o:spt="20" style="position:absolute;left:8728;top:-723;height:0;width:50;" stroked="t" coordsize="21600,21600">
              <v:path arrowok="t"/>
              <v:fill focussize="0,0"/>
              <v:stroke weight="0.3pt" color="#858585"/>
              <v:imagedata o:title=""/>
              <o:lock v:ext="edit"/>
            </v:line>
            <v:line id="_x0000_s1162" o:spid="_x0000_s1162" o:spt="20" style="position:absolute;left:8728;top:-716;height:0;width:57;" stroked="t" coordsize="21600,21600">
              <v:path arrowok="t"/>
              <v:fill focussize="0,0"/>
              <v:stroke weight="0.4pt" color="#858585"/>
              <v:imagedata o:title=""/>
              <o:lock v:ext="edit"/>
            </v:line>
            <v:line id="_x0000_s1163" o:spid="_x0000_s1163" o:spt="20" style="position:absolute;left:8785;top:-723;height:0;width:7;" stroked="t" coordsize="21600,21600">
              <v:path arrowok="t"/>
              <v:fill focussize="0,0"/>
              <v:stroke weight="0.36pt" color="#858585"/>
              <v:imagedata o:title=""/>
              <o:lock v:ext="edit"/>
            </v:line>
            <v:shape id="_x0000_s1164" o:spid="_x0000_s1164" style="position:absolute;left:7023;top:-2852;height:1751;width:3579;" fillcolor="#487CB9" filled="t" stroked="f" coordorigin="7023,-2852" coordsize="3579,1751" path="m10587,-2848l10579,-2848,10580,-2849,10580,-2849,10584,-2852,10587,-2848xm10579,-2849l10580,-2849,10580,-2849,10579,-2849xm10562,-2833l10572,-2843,10579,-2849,10579,-2848,10587,-2848,10599,-2834,10563,-2834,10562,-2833xm10561,-2832l10562,-2833,10563,-2834,10561,-2832xm10600,-2832l10561,-2832,10563,-2834,10599,-2834,10600,-2832xm10590,-2820l10547,-2820,10549,-2822,10548,-2822,10555,-2828,10562,-2833,10561,-2832,10600,-2832,10602,-2830,10597,-2826,10592,-2822,10591,-2822,10549,-2822,10548,-2821,10590,-2821,10589,-2821,10590,-2821,10590,-2820xm10589,-2821l10591,-2822,10590,-2821,10589,-2821xm10590,-2821l10591,-2822,10592,-2822,10590,-2821xm10547,-2820l10548,-2821,10549,-2822,10547,-2820xm10529,-2803l10537,-2814,10548,-2821,10547,-2820,10590,-2820,10580,-2811,10575,-2807,10574,-2807,10572,-2806,10573,-2806,10571,-2804,10530,-2804,10529,-2803xm10590,-2821l10589,-2821,10590,-2821,10590,-2821xm10572,-2806l10574,-2807,10573,-2806,10572,-2806xm10573,-2806l10574,-2807,10575,-2807,10573,-2806xm10573,-2806l10572,-2806,10573,-2806,10573,-2806xm10528,-2801l10529,-2803,10530,-2804,10528,-2801xm10569,-2801l10528,-2801,10530,-2804,10571,-2804,10569,-2801xm10559,-2795l10520,-2795,10521,-2795,10521,-2795,10529,-2803,10528,-2801,10569,-2801,10566,-2799,10560,-2795,10559,-2795,10559,-2795xm10521,-2795l10521,-2795,10521,-2795,10521,-2795xm10484,-2755l10495,-2769,10508,-2785,10521,-2795,10520,-2795,10559,-2795,10555,-2791,10556,-2791,10551,-2784,10539,-2773,10529,-2765,10529,-2765,10527,-2763,10527,-2763,10521,-2756,10485,-2756,10484,-2755xm10555,-2791l10559,-2795,10557,-2793,10555,-2791xm10557,-2793l10559,-2795,10560,-2795,10557,-2793xm10556,-2791l10555,-2791,10557,-2793,10556,-2791xm10527,-2763l10529,-2765,10528,-2764,10527,-2763xm10528,-2764l10529,-2765,10529,-2765,10528,-2764xm10527,-2763l10527,-2763,10528,-2764,10527,-2763xm10483,-2754l10484,-2755,10485,-2756,10483,-2754xm10520,-2754l10483,-2754,10485,-2756,10521,-2756,10520,-2754xm10084,-1705l10171,-2134,10228,-2357,10275,-2471,10314,-2545,10348,-2597,10402,-2673,10446,-2723,10484,-2755,10483,-2754,10520,-2754,10517,-2751,10517,-2751,10504,-2735,10467,-2703,10467,-2703,10465,-2701,10466,-2701,10425,-2656,10425,-2656,10424,-2655,10424,-2655,10372,-2581,10372,-2581,10339,-2531,10339,-2531,10338,-2529,10338,-2529,10301,-2460,10301,-2460,10301,-2459,10301,-2459,10256,-2349,10256,-2349,10255,-2347,10255,-2347,10199,-2128,10114,-1706,10094,-1706,10084,-1705xm10517,-2751l10517,-2751,10517,-2751,10517,-2751xm10465,-2701l10467,-2703,10466,-2702,10465,-2701xm10466,-2702l10467,-2703,10467,-2703,10466,-2702xm10466,-2701l10465,-2701,10466,-2702,10466,-2701xm10424,-2655l10425,-2656,10424,-2655,10424,-2655xm10424,-2655l10425,-2656,10425,-2656,10424,-2655xm10424,-2655l10424,-2655,10424,-2655,10424,-2655xm10372,-2581l10372,-2581,10372,-2581,10372,-2581xm10338,-2529l10339,-2531,10338,-2530,10338,-2529xm10338,-2530l10339,-2531,10339,-2531,10338,-2530xm10338,-2529l10338,-2529,10338,-2530,10338,-2529xm10301,-2459l10301,-2460,10301,-2459,10301,-2459xm10301,-2459l10301,-2460,10301,-2460,10301,-2459xm10301,-2459l10301,-2459,10301,-2459,10301,-2459xm10255,-2347l10256,-2349,10256,-2348,10255,-2347xm10256,-2348l10256,-2349,10256,-2349,10256,-2348xm10255,-2347l10255,-2347,10256,-2348,10255,-2347xm10199,-2128l10199,-2128,10199,-2128,10199,-2128xm10199,-2128l10199,-2128,10199,-2128,10199,-2128xm10082,-1695l10084,-1705,10094,-1706,10082,-1695xm10111,-1695l10082,-1695,10094,-1706,10114,-1706,10111,-1695xm9853,-1429l9968,-1688,10084,-1705,10082,-1695,10111,-1695,10108,-1679,10038,-1669,9991,-1669,9980,-1661,9987,-1661,9885,-1430,9861,-1430,9853,-1429xm9980,-1661l9991,-1669,9988,-1662,9980,-1661xm9988,-1662l9991,-1669,10038,-1669,9988,-1662xm9987,-1661l9980,-1661,9988,-1662,9987,-1661xm9850,-1422l9853,-1429,9861,-1430,9850,-1422xm9881,-1422l9850,-1422,9861,-1430,9885,-1430,9881,-1422xm9655,-1365l9510,-1365,9511,-1365,9511,-1365,9627,-1389,9742,-1411,9853,-1429,9850,-1422,9881,-1422,9873,-1403,9747,-1383,9655,-1365xm9747,-1383l9748,-1383,9748,-1383,9747,-1383xm9747,-1383l9747,-1383,9747,-1383,9747,-1383xm9510,-1365l9511,-1365,9511,-1365,9510,-1365xm9410,-1319l9279,-1319,9279,-1319,9279,-1319,9397,-1346,9510,-1365,9510,-1365,9655,-1365,9633,-1361,9516,-1337,9410,-1319xm9633,-1361l9633,-1361,9633,-1361,9633,-1361xm9633,-1361l9633,-1361,9633,-1361,9633,-1361xm9279,-1319l9279,-1319,9279,-1319,9279,-1319xm9303,-1295l9164,-1295,9165,-1295,9165,-1295,9279,-1319,9279,-1319,9410,-1319,9402,-1318,9403,-1318,9303,-1295xm9403,-1318l9403,-1318,9403,-1318,9403,-1318xm9403,-1318l9402,-1318,9403,-1318,9403,-1318xm9164,-1295l9165,-1295,9165,-1295,9164,-1295xm9110,-1257l8930,-1257,8930,-1258,8930,-1258,9164,-1295,9164,-1295,9303,-1295,9285,-1291,9170,-1267,9110,-1257xm8930,-1257l8930,-1258,8930,-1258,8930,-1257xm8887,-1223l8697,-1223,8697,-1223,8697,-1223,8812,-1243,8930,-1257,8930,-1257,9110,-1257,9051,-1248,9051,-1248,8934,-1229,8887,-1223xm8697,-1223l8697,-1223,8697,-1223,8697,-1223xm8530,-1174l8228,-1174,8228,-1174,8228,-1174,8345,-1186,8463,-1196,8463,-1196,8580,-1208,8579,-1208,8697,-1223,8697,-1223,8887,-1223,8817,-1215,8816,-1215,8701,-1195,8583,-1179,8530,-1174xm8816,-1215l8816,-1215,8817,-1215,8816,-1215xm8816,-1215l8816,-1215,8816,-1215,8816,-1215xm8579,-1208l8579,-1208,8580,-1208,8579,-1208xm8463,-1196l8463,-1196,8463,-1196,8463,-1196xm8228,-1174l8228,-1174,8228,-1174,8228,-1174xm8225,-1145l7875,-1145,7877,-1145,7876,-1145,7992,-1155,7992,-1155,8110,-1167,8228,-1174,8228,-1174,8530,-1174,8465,-1167,8347,-1157,8347,-1157,8230,-1145,8225,-1145xm8347,-1157l8347,-1157,8347,-1157,8347,-1157xm7992,-1155l7992,-1155,7992,-1155,7992,-1155xm8089,-1136l7641,-1136,7643,-1136,7642,-1136,7760,-1152,7876,-1145,7875,-1145,8225,-1145,8113,-1138,8112,-1138,8089,-1136xm7025,-1117l7023,-1146,7055,-1148,7174,-1145,7291,-1131,7290,-1131,7292,-1131,8040,-1131,7994,-1126,7960,-1123,7763,-1123,7760,-1123,7761,-1123,7733,-1119,7055,-1119,7055,-1119,7025,-1117xm7875,-1145l7876,-1145,7877,-1145,7875,-1145xm8112,-1138l8112,-1138,8113,-1138,8112,-1138xm8112,-1138l8112,-1138,8112,-1138,8112,-1138xm8060,-1133l7407,-1133,7525,-1138,7642,-1136,7641,-1136,8089,-1136,8060,-1133xm7641,-1136l7642,-1136,7643,-1136,7641,-1136xm8040,-1131l7292,-1131,7291,-1131,7408,-1133,7407,-1133,8060,-1133,8040,-1131xm7292,-1131l7290,-1131,7291,-1131,7292,-1131xm7761,-1123l7760,-1123,7763,-1123,7761,-1123xm7876,-1116l7761,-1123,7763,-1123,7960,-1123,7876,-1116xm7055,-1119l7055,-1119,7056,-1119,7055,-1119xm7172,-1116l7055,-1119,7056,-1119,7733,-1119,7711,-1116,7171,-1116,7172,-1116xm7173,-1116l7172,-1116,7171,-1116,7173,-1116xm7710,-1116l7173,-1116,7171,-1116,7711,-1116,7710,-1116xm7289,-1102l7172,-1116,7173,-1116,7710,-1116,7659,-1109,7525,-1109,7525,-1109,7408,-1104,7289,-1102xm7525,-1109l7525,-1109,7526,-1109,7525,-1109xm7644,-1107l7525,-1109,7526,-1109,7659,-1109,7644,-1107xe">
              <v:path arrowok="t"/>
              <v:fill on="t" focussize="0,0"/>
              <v:stroke on="f"/>
              <v:imagedata o:title=""/>
              <o:lock v:ext="edit"/>
            </v:shape>
            <v:line id="_x0000_s1165" o:spid="_x0000_s1165" o:spt="20" style="position:absolute;left:7015;top:-1080;height:0;width:48;" stroked="t" coordsize="21600,21600">
              <v:path arrowok="t"/>
              <v:fill focussize="0,0"/>
              <v:stroke weight="0.2pt" color="#7B5F9F"/>
              <v:imagedata o:title=""/>
              <o:lock v:ext="edit"/>
            </v:line>
            <v:rect id="_x0000_s1166" o:spid="_x0000_s1166" o:spt="1" style="position:absolute;left:7015;top:-1078;height:20;width:271;" fillcolor="#7B5F9F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167" o:spid="_x0000_s1167" o:spt="20" style="position:absolute;left:7277;top:-1064;height:0;width:138;" stroked="t" coordsize="21600,21600">
              <v:path arrowok="t"/>
              <v:fill focussize="0,0"/>
              <v:stroke weight="1.24pt" color="#7B5F9F"/>
              <v:imagedata o:title=""/>
              <o:lock v:ext="edit"/>
            </v:line>
            <v:line id="_x0000_s1168" o:spid="_x0000_s1168" o:spt="20" style="position:absolute;left:7395;top:-1056;height:0;width:138;" stroked="t" coordsize="21600,21600">
              <v:path arrowok="t"/>
              <v:fill focussize="0,0"/>
              <v:stroke weight="1.61pt" color="#7B5F9F"/>
              <v:imagedata o:title=""/>
              <o:lock v:ext="edit"/>
            </v:line>
            <v:line id="_x0000_s1169" o:spid="_x0000_s1169" o:spt="20" style="position:absolute;left:7513;top:-1054;height:0;width:137;" stroked="t" coordsize="21600,21600">
              <v:path arrowok="t"/>
              <v:fill focussize="0,0"/>
              <v:stroke weight="1.37pt" color="#7B5F9F"/>
              <v:imagedata o:title=""/>
              <o:lock v:ext="edit"/>
            </v:line>
            <v:line id="_x0000_s1170" o:spid="_x0000_s1170" o:spt="20" style="position:absolute;left:7630;top:-1060;height:0;width:138;" stroked="t" coordsize="21600,21600">
              <v:path arrowok="t"/>
              <v:fill focussize="0,0"/>
              <v:stroke weight="1.24pt" color="#7B5F9F"/>
              <v:imagedata o:title=""/>
              <o:lock v:ext="edit"/>
            </v:line>
            <v:shape id="_x0000_s1171" o:spid="_x0000_s1171" style="position:absolute;left:7757;top:-1086;height:34;width:120;" fillcolor="#7B5F9F" filled="t" stroked="f" coordorigin="7757,-1086" coordsize="120,34" path="m7759,-1052l7757,-1072,7874,-1086,7876,-1066,7759,-1052xe">
              <v:path arrowok="t"/>
              <v:fill on="t" focussize="0,0"/>
              <v:stroke on="f"/>
              <v:imagedata o:title=""/>
              <o:lock v:ext="edit"/>
            </v:shape>
            <v:line id="_x0000_s1172" o:spid="_x0000_s1172" o:spt="20" style="position:absolute;left:7865;top:-1081;height:0;width:138;" stroked="t" coordsize="21600,21600">
              <v:path arrowok="t"/>
              <v:fill focussize="0,0"/>
              <v:stroke weight="1.48pt" color="#7B5F9F"/>
              <v:imagedata o:title=""/>
              <o:lock v:ext="edit"/>
            </v:line>
            <v:line id="_x0000_s1173" o:spid="_x0000_s1173" o:spt="20" style="position:absolute;left:7983;top:-1090;height:0;width:138;" stroked="t" coordsize="21600,21600">
              <v:path arrowok="t"/>
              <v:fill focussize="0,0"/>
              <v:stroke weight="1.36pt" color="#7B5F9F"/>
              <v:imagedata o:title=""/>
              <o:lock v:ext="edit"/>
            </v:line>
            <v:rect id="_x0000_s1174" o:spid="_x0000_s1174" o:spt="1" style="position:absolute;left:8101;top:-1113;height:30;width:135;" fillcolor="#7B5F9F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175" o:spid="_x0000_s1175" style="position:absolute;left:8224;top:-1279;height:185;width:1056;" fillcolor="#7B5F9F" filled="t" stroked="f" coordorigin="8224,-1279" coordsize="1056,185" path="m9165,-1245l9163,-1255,9162,-1265,9277,-1279,9279,-1259,9165,-1245xm9048,-1226l9048,-1226,9046,-1236,9044,-1246,9161,-1265,9163,-1255,9164,-1245,9164,-1245,9048,-1226xm9164,-1245l9163,-1255,9164,-1246,9165,-1245,9164,-1245xm8930,-1204l8930,-1204,8928,-1214,8926,-1224,9044,-1246,9046,-1236,9048,-1226,9048,-1226,8930,-1204xm9164,-1245l9164,-1245,9165,-1245,9164,-1245xm9048,-1226l9046,-1236,9048,-1226,9048,-1226xm9048,-1226l9048,-1226,9048,-1226,9048,-1226xm8812,-1180l8810,-1190,8808,-1200,8808,-1200,8926,-1224,8928,-1214,8930,-1204,8930,-1204,8812,-1180xm8930,-1204l8928,-1214,8930,-1204,8930,-1204xm8808,-1200l8808,-1200,8808,-1200,8808,-1200xm8810,-1190l8808,-1200,8808,-1200,8810,-1190xm8697,-1161l8693,-1181,8693,-1181,8808,-1200,8810,-1190,8812,-1180,8697,-1161xm8693,-1181l8693,-1181,8693,-1181,8693,-1181xm8695,-1169l8693,-1180,8693,-1181,8695,-1169xm8580,-1142l8578,-1152,8577,-1162,8577,-1162,8693,-1181,8697,-1161,8580,-1142xm8576,-1162l8577,-1162,8577,-1162,8576,-1162xm8578,-1152l8577,-1161,8577,-1162,8578,-1152xm8461,-1125l8459,-1145,8576,-1162,8578,-1152,8579,-1142,8461,-1125xm8343,-1108l8342,-1118,8341,-1128,8341,-1128,8459,-1145,8461,-1125,8343,-1108xm8341,-1128l8341,-1128,8341,-1128,8341,-1128xm8342,-1118l8341,-1128,8341,-1128,8342,-1118xm8226,-1094l8224,-1114,8341,-1128,8342,-1118,8343,-1108,8226,-1094xe">
              <v:path arrowok="t"/>
              <v:fill on="t" focussize="0,0"/>
              <v:stroke on="f"/>
              <v:imagedata o:title=""/>
              <o:lock v:ext="edit"/>
            </v:shape>
            <v:rect id="_x0000_s1176" o:spid="_x0000_s1176" o:spt="1" style="position:absolute;left:9269;top:-1290;height:32;width:138;" fillcolor="#7B5F9F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177" o:spid="_x0000_s1177" style="position:absolute;left:9396;top:-1305;height:35;width:116;" fillcolor="#7B5F9F" filled="t" stroked="f" coordorigin="9396,-1305" coordsize="116,35" path="m9398,-1270l9396,-1290,9509,-1305,9511,-1285,9398,-1270xe">
              <v:path arrowok="t"/>
              <v:fill on="t" focussize="0,0"/>
              <v:stroke on="f"/>
              <v:imagedata o:title=""/>
              <o:lock v:ext="edit"/>
            </v:shape>
            <v:rect id="_x0000_s1178" o:spid="_x0000_s1178" o:spt="1" style="position:absolute;left:9500;top:-1317;height:32;width:137;" fillcolor="#7B5F9F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179" o:spid="_x0000_s1179" style="position:absolute;left:9625;top:-2142;height:845;width:332;" fillcolor="#7B5F9F" filled="t" stroked="f" coordorigin="9625,-2142" coordsize="332,845" path="m9850,-1524l9937,-2142,9957,-2139,9871,-1525,9851,-1525,9850,-1524xm9860,-1520l9850,-1522,9850,-1524,9851,-1525,9860,-1520xm9870,-1519l9860,-1520,9851,-1525,9871,-1525,9870,-1519xm9737,-1337l9850,-1524,9850,-1522,9860,-1520,9869,-1515,9761,-1338,9741,-1338,9737,-1337xm9743,-1328l9734,-1333,9737,-1337,9741,-1338,9743,-1328xm9752,-1323l9743,-1328,9741,-1338,9761,-1338,9752,-1323xm9629,-1297l9625,-1317,9737,-1337,9734,-1333,9743,-1328,9745,-1318,9629,-1297xe">
              <v:path arrowok="t"/>
              <v:fill on="t" focussize="0,0"/>
              <v:stroke on="f"/>
              <v:imagedata o:title=""/>
              <o:lock v:ext="edit"/>
            </v:shape>
            <v:shape id="_x0000_s1180" o:spid="_x0000_s1180" o:spt="75" type="#_x0000_t75" style="position:absolute;left:9936;top:-2855;height:727;width:439;" filled="f" stroked="f" coordsize="21600,21600">
              <v:path/>
              <v:fill on="f" focussize="0,0"/>
              <v:stroke on="f"/>
              <v:imagedata r:id="rId23" o:title=""/>
              <o:lock v:ext="edit" aspectratio="t"/>
            </v:shape>
            <v:line id="_x0000_s1181" o:spid="_x0000_s1181" o:spt="20" style="position:absolute;left:7015;top:-1080;height:0;width:48;" stroked="t" coordsize="21600,21600">
              <v:path arrowok="t"/>
              <v:fill focussize="0,0"/>
              <v:stroke weight="0.2pt" color="#7B5F9F"/>
              <v:imagedata o:title=""/>
              <o:lock v:ext="edit"/>
            </v:line>
            <v:rect id="_x0000_s1182" o:spid="_x0000_s1182" o:spt="1" style="position:absolute;left:7015;top:-1078;height:20;width:271;" fillcolor="#7B5F9F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183" o:spid="_x0000_s1183" o:spt="20" style="position:absolute;left:7277;top:-1064;height:0;width:138;" stroked="t" coordsize="21600,21600">
              <v:path arrowok="t"/>
              <v:fill focussize="0,0"/>
              <v:stroke weight="1.24pt" color="#7B5F9F"/>
              <v:imagedata o:title=""/>
              <o:lock v:ext="edit"/>
            </v:line>
            <v:line id="_x0000_s1184" o:spid="_x0000_s1184" o:spt="20" style="position:absolute;left:7395;top:-1056;height:0;width:138;" stroked="t" coordsize="21600,21600">
              <v:path arrowok="t"/>
              <v:fill focussize="0,0"/>
              <v:stroke weight="1.61pt" color="#7B5F9F"/>
              <v:imagedata o:title=""/>
              <o:lock v:ext="edit"/>
            </v:line>
            <v:line id="_x0000_s1185" o:spid="_x0000_s1185" o:spt="20" style="position:absolute;left:7513;top:-1054;height:0;width:137;" stroked="t" coordsize="21600,21600">
              <v:path arrowok="t"/>
              <v:fill focussize="0,0"/>
              <v:stroke weight="1.37pt" color="#7B5F9F"/>
              <v:imagedata o:title=""/>
              <o:lock v:ext="edit"/>
            </v:line>
            <v:line id="_x0000_s1186" o:spid="_x0000_s1186" o:spt="20" style="position:absolute;left:7630;top:-1060;height:0;width:138;" stroked="t" coordsize="21600,21600">
              <v:path arrowok="t"/>
              <v:fill focussize="0,0"/>
              <v:stroke weight="1.24pt" color="#7B5F9F"/>
              <v:imagedata o:title=""/>
              <o:lock v:ext="edit"/>
            </v:line>
            <v:shape id="_x0000_s1187" o:spid="_x0000_s1187" style="position:absolute;left:7757;top:-1086;height:34;width:120;" fillcolor="#7B5F9F" filled="t" stroked="f" coordorigin="7757,-1086" coordsize="120,34" path="m7759,-1052l7757,-1072,7874,-1086,7876,-1066,7759,-1052xe">
              <v:path arrowok="t"/>
              <v:fill on="t" focussize="0,0"/>
              <v:stroke on="f"/>
              <v:imagedata o:title=""/>
              <o:lock v:ext="edit"/>
            </v:shape>
            <v:line id="_x0000_s1188" o:spid="_x0000_s1188" o:spt="20" style="position:absolute;left:7865;top:-1081;height:0;width:138;" stroked="t" coordsize="21600,21600">
              <v:path arrowok="t"/>
              <v:fill focussize="0,0"/>
              <v:stroke weight="1.48pt" color="#7B5F9F"/>
              <v:imagedata o:title=""/>
              <o:lock v:ext="edit"/>
            </v:line>
            <v:line id="_x0000_s1189" o:spid="_x0000_s1189" o:spt="20" style="position:absolute;left:7983;top:-1090;height:0;width:138;" stroked="t" coordsize="21600,21600">
              <v:path arrowok="t"/>
              <v:fill focussize="0,0"/>
              <v:stroke weight="1.36pt" color="#7B5F9F"/>
              <v:imagedata o:title=""/>
              <o:lock v:ext="edit"/>
            </v:line>
            <v:shape id="_x0000_s1190" o:spid="_x0000_s1190" style="position:absolute;left:8101;top:-2142;height:1059;width:1856;" fillcolor="#7B5F9F" filled="t" stroked="f" coordorigin="8101,-2142" coordsize="1856,1059" path="m8577,-1162l8577,-1162,8576,-1162,8577,-1162m8579,-1142l8578,-1152,8576,-1162,8459,-1145,8341,-1128,8341,-1128,8341,-1128,8224,-1114,8224,-1113,8101,-1113,8101,-1083,8236,-1083,8236,-1095,8343,-1108,8342,-1118,8343,-1108,8461,-1125,8579,-1142m8693,-1181l8693,-1181,8693,-1181,8693,-1181m9957,-2139l9937,-2142,9850,-1524,9737,-1337,9626,-1317,9500,-1317,9500,-1304,9396,-1290,9269,-1290,9269,-1278,9162,-1265,9163,-1255,9161,-1265,9044,-1246,9046,-1236,9044,-1246,8926,-1224,8928,-1214,8926,-1224,8808,-1200,8808,-1200,8808,-1200,8693,-1181,8693,-1181,8693,-1181,8577,-1162,8577,-1161,8578,-1152,8580,-1142,8697,-1161,8695,-1174,8695,-1169,8697,-1161,8812,-1180,8810,-1190,8812,-1180,8930,-1204,8930,-1204,8930,-1204,9048,-1226,9048,-1226,9164,-1245,9165,-1245,9164,-1246,9165,-1245,9165,-1245,9270,-1258,9407,-1258,9407,-1271,9511,-1285,9637,-1285,9637,-1299,9745,-1318,9743,-1328,9752,-1323,9761,-1338,9869,-1515,9860,-1520,9870,-1519,9871,-1525,9957,-2139e">
              <v:path arrowok="t"/>
              <v:fill on="t" focussize="0,0"/>
              <v:stroke on="f"/>
              <v:imagedata o:title=""/>
              <o:lock v:ext="edit"/>
            </v:shape>
            <v:shape id="_x0000_s1191" o:spid="_x0000_s1191" o:spt="75" type="#_x0000_t75" style="position:absolute;left:9936;top:-2855;height:727;width:439;" filled="f" stroked="f" coordsize="21600,21600">
              <v:path/>
              <v:fill on="f" focussize="0,0"/>
              <v:stroke on="f"/>
              <v:imagedata r:id="rId23" o:title=""/>
              <o:lock v:ext="edit" aspectratio="t"/>
            </v:shape>
            <v:shape id="_x0000_s1192" o:spid="_x0000_s1192" style="position:absolute;left:7024;top:-2866;height:1797;width:3063;" fillcolor="#96B852" filled="t" stroked="f" coordorigin="7024,-2866" coordsize="3063,1797" path="m10062,-2864l10068,-2866,10067,-2865,10063,-2865,10062,-2864xm10061,-2864l10062,-2864,10063,-2865,10061,-2864xm10067,-2864l10061,-2864,10063,-2865,10067,-2865,10067,-2864xm10032,-2846l10019,-2859,10062,-2864,10061,-2864,10067,-2864,10062,-2858,10060,-2858,10059,-2856,10049,-2856,10034,-2849,10033,-2846,10032,-2846xm10058,-2853l10060,-2858,10061,-2857,10058,-2853xm10061,-2857l10060,-2858,10062,-2858,10061,-2857xm10052,-2834l10058,-2853,10061,-2857,10079,-2839,10068,-2836,10052,-2834xm10033,-2846l10034,-2849,10049,-2856,10047,-2847,10041,-2847,10033,-2846xm10067,-2833l10045,-2833,10049,-2856,10059,-2856,10059,-2855,10058,-2855,10058,-2852,10058,-2852,10052,-2834,10069,-2834,10067,-2833xm10058,-2852l10058,-2855,10059,-2855,10058,-2853,10058,-2852xm10079,-2839l10063,-2855,10086,-2855,10086,-2841,10079,-2839xm10058,-2852l10058,-2852,10058,-2853,10058,-2852xm10035,-2843l10032,-2845,10033,-2846,10041,-2847,10035,-2843xm10045,-2833l10035,-2843,10041,-2847,10047,-2847,10045,-2833xm10032,-2845l10032,-2846,10033,-2846,10032,-2845xm10007,-2822l10002,-2832,10024,-2845,10032,-2846,10032,-2845,10030,-2839,10039,-2839,10045,-2833,10067,-2833,10067,-2833,10058,-2833,10058,-2833,10034,-2833,10033,-2829,10020,-2829,10009,-2824,10007,-2822xm10030,-2839l10032,-2845,10035,-2843,10030,-2839xm10039,-2839l10030,-2839,10035,-2843,10039,-2839xm10069,-2834l10052,-2834,10068,-2836,10079,-2839,10079,-2839,10069,-2834xm10051,-2825l10058,-2833,10056,-2828,10051,-2825xm10056,-2828l10058,-2833,10067,-2833,10056,-2828xm10029,-2814l10034,-2833,10041,-2819,10037,-2819,10031,-2817,10033,-2817,10029,-2814xm10041,-2818l10034,-2833,10058,-2833,10051,-2825,10055,-2825,10053,-2820,10041,-2818xm10013,-2810l10007,-2822,10009,-2824,10020,-2829,10013,-2810xm10045,-2810l10013,-2810,10020,-2829,10033,-2829,10029,-2814,10043,-2814,10045,-2810xm10055,-2825l10051,-2825,10056,-2828,10055,-2825xm10011,-2814l9999,-2814,10000,-2816,10000,-2816,10007,-2822,10011,-2814xm10031,-2817l10037,-2819,10034,-2817,10031,-2817xm10034,-2817l10037,-2819,10041,-2819,10041,-2818,10034,-2817xm10043,-2814l10029,-2814,10034,-2817,10041,-2818,10043,-2814xm10033,-2817l10031,-2817,10034,-2817,10033,-2817xm9999,-2815l10000,-2816,10000,-2816,9999,-2815xm9999,-2814l9999,-2815,10000,-2816,9999,-2814xm9985,-2797l9988,-2806,9999,-2815,9999,-2814,10011,-2814,10013,-2810,10045,-2810,10046,-2809,10030,-2802,10027,-2802,10023,-2799,9988,-2799,9985,-2797xm10023,-2799l10027,-2802,10025,-2800,10023,-2799xm10025,-2800l10027,-2802,10030,-2802,10025,-2800xm10024,-2799l10023,-2799,10025,-2800,10024,-2799xm9983,-2793l9985,-2797,9988,-2799,9983,-2793xm10018,-2793l9983,-2793,9988,-2799,10023,-2799,10023,-2799,10024,-2799,10019,-2793,10018,-2793xm9988,-2762l9948,-2762,9949,-2763,9949,-2763,9961,-2777,9974,-2787,9974,-2787,9985,-2797,9983,-2793,10018,-2793,10018,-2793,10014,-2793,10009,-2786,10011,-2786,10009,-2780,9992,-2765,9988,-2762xm10009,-2786l10014,-2793,10012,-2789,10009,-2786xm10012,-2789l10014,-2793,10018,-2793,10012,-2789xm10011,-2786l10009,-2786,10012,-2789,10011,-2786xm9974,-2787l9974,-2787,9974,-2787,9974,-2787xm9949,-2762l9949,-2763,9949,-2763,9949,-2762xm9948,-2762l9949,-2762,9949,-2763,9948,-2762xm9914,-2730l9930,-2746,9949,-2762,9948,-2762,9988,-2762,9982,-2757,9982,-2757,9980,-2755,9980,-2755,9969,-2742,9957,-2731,9916,-2731,9914,-2730xm9980,-2755l9982,-2757,9981,-2756,9980,-2755xm9981,-2756l9982,-2757,9982,-2757,9981,-2756xm9980,-2755l9980,-2755,9981,-2756,9980,-2755xm9913,-2728l9914,-2730,9916,-2731,9913,-2728xm9954,-2728l9913,-2728,9916,-2731,9957,-2731,9954,-2728xm9873,-2681l9879,-2711,9914,-2730,9913,-2728,9954,-2728,9950,-2725,9950,-2725,9932,-2707,9917,-2699,9906,-2699,9899,-2689,9904,-2689,9903,-2684,9875,-2684,9873,-2681xm9950,-2725l9950,-2725,9950,-2725,9950,-2725xm9950,-2724l9950,-2724,9950,-2725,9950,-2724xm9899,-2689l9906,-2699,9905,-2692,9899,-2689xm9905,-2692l9906,-2699,9917,-2699,9905,-2692xm9904,-2689l9899,-2689,9905,-2692,9904,-2689xm9873,-2678l9873,-2681,9875,-2684,9873,-2678xm9902,-2678l9873,-2678,9875,-2684,9903,-2684,9902,-2678xm9855,-2654l9873,-2681,9873,-2678,9902,-2678,9901,-2669,9891,-2656,9856,-2656,9855,-2654xm9853,-2653l9855,-2654,9856,-2656,9853,-2653xm9889,-2653l9853,-2653,9856,-2656,9891,-2656,9889,-2653xm9791,-2497l9761,-2497,9761,-2498,9761,-2498,9788,-2570,9810,-2622,9855,-2654,9853,-2653,9889,-2653,9875,-2634,9838,-2606,9835,-2606,9831,-2601,9833,-2601,9815,-2559,9814,-2559,9791,-2497xm9831,-2601l9835,-2606,9834,-2603,9831,-2601xm9834,-2603l9835,-2606,9838,-2606,9834,-2603xm9833,-2601l9831,-2601,9834,-2603,9833,-2601xm9814,-2559l9814,-2559,9815,-2559,9814,-2559xm9814,-2558l9814,-2558,9814,-2559,9814,-2558xm9761,-2498l9761,-2498,9761,-2498,9761,-2498xm9761,-2497l9761,-2498,9761,-2498,9761,-2497xm9574,-1891l9659,-2230,9716,-2402,9761,-2498,9761,-2497,9791,-2497,9787,-2487,9743,-2392,9743,-2392,9742,-2390,9742,-2390,9687,-2223,9687,-2223,9604,-1893,9575,-1893,9574,-1891xm9742,-2390l9743,-2392,9742,-2391,9742,-2390xm9742,-2391l9743,-2392,9743,-2392,9742,-2391xm9742,-2390l9742,-2390,9742,-2391,9742,-2390xm9687,-2222l9687,-2223,9687,-2223,9687,-2222xm9687,-2222l9687,-2222,9687,-2222,9687,-2222xm9573,-1889l9574,-1891,9575,-1893,9573,-1889xm9603,-1889l9573,-1889,9575,-1893,9604,-1893,9603,-1889xm9354,-1494l9461,-1715,9574,-1891,9573,-1889,9603,-1889,9600,-1879,9487,-1702,9487,-1702,9486,-1700,9486,-1700,9387,-1496,9359,-1496,9354,-1494xm9486,-1700l9487,-1702,9487,-1701,9486,-1700xm9487,-1701l9487,-1702,9487,-1702,9487,-1701xm9486,-1700l9486,-1700,9487,-1701,9486,-1700xm9351,-1489l9354,-1494,9359,-1496,9351,-1489xm9383,-1489l9351,-1489,9359,-1496,9387,-1496,9383,-1489xm9329,-1455l9241,-1455,9242,-1455,9242,-1455,9354,-1494,9351,-1489,9383,-1489,9374,-1471,9329,-1455xm9242,-1455l9242,-1455,9242,-1455,9242,-1455xm9231,-1422l9127,-1422,9128,-1422,9128,-1422,9242,-1455,9241,-1455,9329,-1455,9250,-1427,9231,-1422xm9127,-1422l9128,-1422,9128,-1422,9127,-1422xm9130,-1393l9010,-1393,9127,-1422,9127,-1422,9231,-1422,9135,-1394,9130,-1393xm8454,-1251l8312,-1251,8407,-1271,8545,-1299,8778,-1342,8778,-1342,8895,-1366,8895,-1366,9010,-1393,9010,-1393,9130,-1393,9016,-1365,8901,-1338,8784,-1314,8668,-1293,8668,-1293,8551,-1271,8551,-1271,8454,-1251xm8895,-1366l8895,-1366,8895,-1366,8895,-1366xm8778,-1342l8778,-1342,8778,-1342,8778,-1342xm8551,-1271l8551,-1271,8551,-1271,8551,-1271xm8196,-1198l8077,-1198,8077,-1198,8077,-1198,8194,-1227,8312,-1251,8312,-1251,8454,-1251,8433,-1247,8200,-1199,8196,-1198xm8433,-1247l8433,-1247,8433,-1247,8433,-1247xm8200,-1199l8200,-1199,8201,-1199,8200,-1199xm8200,-1199l8200,-1199,8200,-1199,8200,-1199xm8077,-1198l8077,-1198,8077,-1198,8077,-1198xm8000,-1155l7844,-1155,7845,-1156,7845,-1156,7959,-1177,8077,-1198,8077,-1198,8196,-1198,8083,-1170,8000,-1155xm7845,-1155l7845,-1156,7845,-1156,7845,-1155xm7726,-1112l7492,-1112,7494,-1113,7493,-1113,7610,-1130,7728,-1142,7727,-1142,7845,-1155,7844,-1155,8000,-1155,7965,-1149,7849,-1127,7731,-1113,7728,-1113,7493,-1113,7728,-1113,7726,-1112xm7965,-1149l7965,-1149,7965,-1149,7965,-1149xm7727,-1142l7727,-1142,7728,-1142,7727,-1142xm7492,-1112l7493,-1113,7494,-1113,7492,-1112xm7611,-1101l7258,-1101,7260,-1101,7259,-1101,7376,-1111,7493,-1113,7492,-1112,7726,-1112,7613,-1101,7614,-1101,7611,-1101xm7025,-1099l7144,-1106,7259,-1101,7258,-1101,7611,-1101,7598,-1099,7025,-1099xm7614,-1101l7613,-1101,7614,-1101,7614,-1101xm7258,-1101l7259,-1101,7260,-1101,7258,-1101xm7026,-1070l7024,-1070,7024,-1099,7025,-1099,7025,-1099,7598,-1099,7495,-1084,7381,-1082,7378,-1082,7377,-1082,7378,-1082,7319,-1077,7143,-1077,7144,-1077,7026,-1070xm7598,-1099l7025,-1099,7026,-1099,7598,-1099,7598,-1099xm7378,-1082l7378,-1082,7381,-1082,7378,-1082xm7378,-1082l7377,-1082,7378,-1082,7378,-1082xm7144,-1077l7143,-1077,7145,-1077,7144,-1077xm7259,-1072l7144,-1077,7145,-1077,7319,-1077,7259,-1072xe">
              <v:path arrowok="t"/>
              <v:fill on="t" focussize="0,0"/>
              <v:stroke on="f"/>
              <v:imagedata o:title=""/>
              <o:lock v:ext="edit"/>
            </v:shape>
            <v:shape id="_x0000_s1193" o:spid="_x0000_s1193" style="position:absolute;left:7022;top:-2867;height:1757;width:2810;" fillcolor="#BC4946" filled="t" stroked="f" coordorigin="7022,-2867" coordsize="2810,1757" path="m9813,-2866l9812,-2867,9813,-2867,9813,-2866xm9811,-2866l9812,-2867,9812,-2867,9811,-2866xm9810,-2864l9811,-2866,9812,-2867,9813,-2866,9810,-2864xm9817,-2864l9810,-2864,9813,-2866,9817,-2864xm9807,-2862l9808,-2864,9811,-2866,9810,-2864,9817,-2864,9817,-2863,9811,-2863,9807,-2862xm9805,-2859l9807,-2862,9811,-2863,9805,-2859xm9824,-2859l9805,-2859,9811,-2863,9817,-2863,9824,-2859xm9826,-2848l9792,-2848,9797,-2854,9794,-2854,9796,-2857,9807,-2862,9805,-2859,9824,-2859,9832,-2854,9832,-2854,9797,-2854,9793,-2851,9831,-2851,9829,-2849,9827,-2849,9826,-2848xm9792,-2848l9793,-2851,9797,-2854,9792,-2848xm9824,-2846l9785,-2846,9786,-2846,9786,-2846,9791,-2850,9793,-2851,9792,-2848,9826,-2848,9824,-2846xm9824,-2845l9827,-2849,9826,-2847,9824,-2845xm9826,-2847l9827,-2849,9829,-2849,9826,-2847xm9825,-2845l9824,-2845,9826,-2847,9825,-2845xm9786,-2846l9786,-2846,9786,-2846,9786,-2846xm9766,-2828l9778,-2840,9786,-2846,9785,-2846,9824,-2846,9824,-2845,9825,-2845,9824,-2844,9816,-2844,9809,-2837,9813,-2837,9813,-2835,9806,-2831,9805,-2831,9804,-2830,9804,-2830,9803,-2829,9767,-2829,9766,-2828xm9809,-2837l9816,-2844,9814,-2839,9809,-2837xm9814,-2839l9816,-2844,9824,-2844,9823,-2842,9814,-2839xm9813,-2837l9809,-2837,9814,-2839,9813,-2837xm9804,-2830l9805,-2831,9805,-2830,9804,-2830xm9805,-2830l9805,-2831,9806,-2831,9805,-2830xm9804,-2830l9804,-2830,9805,-2830,9804,-2830xm9766,-2828l9766,-2828,9767,-2829,9766,-2828xm9802,-2828l9766,-2828,9767,-2829,9803,-2829,9802,-2828xm9752,-2817l9759,-2823,9766,-2828,9766,-2828,9802,-2828,9800,-2827,9795,-2823,9794,-2823,9793,-2821,9793,-2821,9789,-2817,9753,-2817,9752,-2817xm9793,-2821l9794,-2823,9794,-2822,9793,-2821xm9794,-2822l9794,-2823,9795,-2823,9794,-2822xm9793,-2821l9793,-2821,9794,-2822,9793,-2821xm9752,-2816l9752,-2817,9753,-2817,9752,-2816xm9787,-2816l9752,-2816,9753,-2817,9789,-2817,9787,-2816xm9734,-2798l9741,-2809,9752,-2817,9752,-2816,9787,-2816,9782,-2810,9776,-2806,9775,-2806,9774,-2804,9774,-2804,9769,-2799,9735,-2799,9734,-2798xm9774,-2804l9775,-2806,9775,-2805,9774,-2804xm9775,-2805l9775,-2806,9776,-2806,9775,-2805xm9774,-2804l9774,-2804,9775,-2805,9774,-2804xm9733,-2797l9734,-2798,9735,-2799,9733,-2797xm9766,-2797l9733,-2797,9735,-2799,9769,-2799,9768,-2798,9766,-2797xm9712,-2777l9722,-2789,9734,-2798,9733,-2797,9766,-2797,9761,-2793,9760,-2793,9757,-2790,9758,-2790,9752,-2782,9746,-2777,9713,-2777,9712,-2777xm9757,-2790l9760,-2793,9759,-2792,9757,-2790xm9759,-2792l9760,-2793,9761,-2793,9759,-2792xm9758,-2790l9757,-2790,9759,-2792,9758,-2790xm9712,-2776l9712,-2777,9713,-2777,9712,-2776xm9745,-2776l9712,-2776,9713,-2777,9746,-2777,9745,-2776xm9718,-2750l9686,-2750,9687,-2751,9686,-2751,9698,-2765,9712,-2777,9712,-2776,9745,-2776,9741,-2773,9740,-2773,9739,-2771,9739,-2771,9730,-2760,9718,-2750xm9739,-2771l9740,-2773,9740,-2772,9739,-2771xm9740,-2772l9740,-2773,9741,-2773,9740,-2772xm9739,-2771l9739,-2771,9740,-2772,9739,-2771xm9686,-2750l9686,-2751,9687,-2751,9686,-2750xm9683,-2712l9652,-2712,9669,-2733,9686,-2750,9686,-2750,9718,-2750,9716,-2748,9716,-2748,9715,-2747,9715,-2747,9704,-2734,9687,-2718,9687,-2718,9686,-2717,9687,-2717,9683,-2712xm9715,-2747l9716,-2748,9716,-2748,9715,-2747xm9716,-2748l9716,-2748,9716,-2748,9716,-2748xm9715,-2747l9715,-2747,9716,-2748,9715,-2747xm9686,-2717l9687,-2718,9687,-2717,9686,-2717xm9687,-2717l9687,-2718,9687,-2718,9687,-2717xm9687,-2717l9686,-2717,9687,-2717,9687,-2717xm9275,-1287l9251,-1287,9262,-1297,9253,-1297,9359,-1952,9426,-2296,9478,-2437,9518,-2522,9555,-2581,9608,-2660,9652,-2712,9652,-2712,9683,-2712,9670,-2697,9628,-2647,9628,-2647,9627,-2645,9627,-2645,9575,-2568,9575,-2568,9540,-2511,9540,-2511,9539,-2510,9539,-2510,9500,-2428,9500,-2428,9500,-2427,9500,-2427,9450,-2291,9450,-2291,9449,-2289,9449,-2289,9383,-1948,9277,-1297,9262,-1297,9253,-1297,9277,-1297,9275,-1287xm9627,-2645l9628,-2647,9628,-2646,9627,-2645xm9628,-2646l9628,-2647,9628,-2647,9628,-2646xm9627,-2645l9627,-2645,9628,-2646,9627,-2645xm9575,-2568l9575,-2568,9575,-2568,9575,-2568xm9575,-2568l9575,-2568,9575,-2568,9575,-2568xm9539,-2510l9540,-2511,9540,-2511,9539,-2510xm9540,-2511l9540,-2511,9540,-2511,9540,-2511xm9539,-2510l9539,-2510,9540,-2511,9539,-2510xm9500,-2427l9500,-2428,9500,-2427,9500,-2427xm9500,-2427l9500,-2428,9500,-2428,9500,-2427xm9500,-2427l9500,-2427,9500,-2427,9500,-2427xm9449,-2289l9450,-2291,9450,-2290,9449,-2289xm9450,-2290l9450,-2291,9450,-2291,9450,-2290xm9449,-2289l9449,-2289,9450,-2290,9449,-2289xm9383,-1948l9383,-1948,9383,-1948,9383,-1948xm9251,-1287l9253,-1297,9262,-1297,9251,-1287xm9148,-1266l9028,-1266,9028,-1266,9028,-1266,9146,-1290,9253,-1297,9251,-1287,9275,-1287,9273,-1274,9152,-1266,9150,-1266,9149,-1266,9149,-1266,9148,-1266xm9149,-1266l9150,-1266,9150,-1266,9149,-1266xm9150,-1266l9150,-1266,9152,-1266,9150,-1266xm9149,-1266l9149,-1266,9150,-1266,9149,-1266xm9028,-1266l9028,-1266,9028,-1266,9028,-1266xm9055,-1247l8911,-1247,8912,-1247,8912,-1247,9028,-1266,9028,-1266,9148,-1266,9055,-1247xm8912,-1247l8912,-1247,8912,-1247,8912,-1247xm8796,-1235l8912,-1247,8911,-1247,9055,-1247,9032,-1242,8988,-1235,8796,-1235,8796,-1235xm8987,-1235l8796,-1235,8796,-1235,8988,-1235,8987,-1235xm8926,-1225l8561,-1225,8562,-1225,8562,-1225,8679,-1230,8679,-1230,8796,-1235,8796,-1235,8987,-1235,8926,-1225xm8913,-1223l8328,-1223,8447,-1228,8562,-1225,8561,-1225,8926,-1225,8915,-1223,8913,-1223xm8817,-1213l7858,-1213,7858,-1213,7858,-1213,7977,-1223,8094,-1220,8885,-1220,8817,-1213xm8885,-1220l8212,-1220,8329,-1223,8328,-1223,8913,-1223,8885,-1220xm7858,-1213l7858,-1213,7858,-1213,7858,-1213xm7610,-1163l7390,-1163,7391,-1163,7390,-1163,7508,-1175,7508,-1175,7625,-1189,7625,-1189,7740,-1206,7858,-1213,7858,-1213,8817,-1213,8798,-1211,8633,-1204,8447,-1204,8447,-1204,8330,-1199,7978,-1199,7977,-1199,7977,-1199,7860,-1189,7743,-1182,7743,-1182,7742,-1182,7742,-1182,7628,-1165,7610,-1163,7390,-1163,7610,-1163,7610,-1163xm8447,-1204l8447,-1204,8447,-1204,8447,-1204xm8562,-1201l8447,-1204,8447,-1204,8633,-1204,8562,-1201xm7977,-1199l7977,-1199,7978,-1199,7977,-1199xm8212,-1196l8094,-1196,7977,-1199,7978,-1199,8330,-1199,8212,-1196xm7624,-1189l7625,-1189,7625,-1189,7624,-1189xm7742,-1182l7743,-1182,7742,-1182,7742,-1182xm7742,-1182l7743,-1182,7743,-1182,7742,-1182xm7742,-1182l7742,-1182,7742,-1182,7742,-1182xm7508,-1175l7508,-1175,7508,-1175,7508,-1175xm7460,-1146l7155,-1146,7155,-1146,7155,-1146,7272,-1160,7390,-1163,7390,-1163,7610,-1163,7510,-1151,7460,-1146xm7155,-1146l7155,-1146,7155,-1146,7155,-1146xm7026,-1110l7022,-1134,7037,-1136,7155,-1146,7155,-1146,7460,-1146,7392,-1139,7276,-1136,7274,-1136,7273,-1136,7274,-1136,7157,-1122,7040,-1112,7040,-1112,7039,-1112,7039,-1112,7026,-1110xm7273,-1136l7274,-1136,7274,-1136,7273,-1136xm7274,-1136l7274,-1136,7276,-1136,7274,-1136xm7274,-1136l7273,-1136,7274,-1136,7274,-1136xm7039,-1112l7040,-1112,7040,-1112,7039,-1112xm7039,-1112l7039,-1112,7039,-1112,7039,-1112xe">
              <v:path arrowok="t"/>
              <v:fill on="t" focussize="0,0"/>
              <v:stroke on="f"/>
              <v:imagedata o:title=""/>
              <o:lock v:ext="edit"/>
            </v:shape>
            <v:line id="_x0000_s1194" o:spid="_x0000_s1194" o:spt="20" style="position:absolute;left:7075;top:-2848;height:0;width:384;" stroked="t" coordsize="21600,21600">
              <v:path arrowok="t"/>
              <v:fill focussize="0,0"/>
              <v:stroke weight="0.96pt" color="#7B5F9F"/>
              <v:imagedata o:title=""/>
              <o:lock v:ext="edit"/>
            </v:line>
            <v:line id="_x0000_s1195" o:spid="_x0000_s1195" o:spt="20" style="position:absolute;left:7075;top:-2682;height:0;width:384;" stroked="t" coordsize="21600,21600">
              <v:path arrowok="t"/>
              <v:fill focussize="0,0"/>
              <v:stroke weight="1.44pt" color="#96B852"/>
              <v:imagedata o:title=""/>
              <o:lock v:ext="edit"/>
            </v:line>
            <v:line id="_x0000_s1196" o:spid="_x0000_s1196" o:spt="20" style="position:absolute;left:7075;top:-2519;height:0;width:384;" stroked="t" coordsize="21600,21600">
              <v:path arrowok="t"/>
              <v:fill focussize="0,0"/>
              <v:stroke weight="1.2pt" color="#BC4946"/>
              <v:imagedata o:title=""/>
              <o:lock v:ext="edit"/>
            </v:line>
            <v:shape id="_x0000_s1197" o:spid="_x0000_s1197" style="position:absolute;left:6293;top:-3470;height:3416;width:5003;" fillcolor="#858585" filled="t" stroked="f" coordorigin="6293,-3470" coordsize="5003,3416" path="m11296,-54l6293,-54,6293,-3470,11296,-3470,11296,-3462,6308,-3462,6301,-3455,6308,-3455,6308,-69,6301,-69,6308,-61,11296,-61,11296,-54xm6308,-3455l6301,-3455,6308,-3462,6308,-3455xm11281,-3455l6308,-3455,6308,-3462,11281,-3462,11281,-3455xm11281,-61l11281,-3462,11289,-3455,11296,-3455,11296,-69,11289,-69,11281,-61xm11296,-3455l11289,-3455,11281,-3462,11296,-3462,11296,-3455xm6308,-61l6301,-69,6308,-69,6308,-61xm11281,-61l6308,-61,6308,-69,11281,-69,11281,-61xm11296,-61l11281,-61,11289,-69,11296,-69,11296,-61xe">
              <v:path arrowok="t"/>
              <v:fill on="t" focussize="0,0"/>
              <v:stroke on="f"/>
              <v:imagedata o:title=""/>
              <o:lock v:ext="edit"/>
            </v:shape>
            <v:shape id="_x0000_s1198" o:spid="_x0000_s1198" o:spt="75" type="#_x0000_t75" style="position:absolute;left:10872;top:-3090;height:158;width:226;" filled="f" stroked="f" coordsize="21600,21600">
              <v:path/>
              <v:fill on="f" focussize="0,0"/>
              <v:stroke on="f"/>
              <v:imagedata r:id="rId22" o:title=""/>
              <o:lock v:ext="edit" aspectratio="t"/>
            </v:shape>
            <v:shape id="_x0000_s1199" o:spid="_x0000_s1199" o:spt="202" type="#_x0000_t202" style="position:absolute;left:6588;top:-3200;height:180;width:29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100</w:t>
                    </w:r>
                  </w:p>
                </w:txbxContent>
              </v:textbox>
            </v:shape>
            <v:shape id="_x0000_s1200" o:spid="_x0000_s1200" o:spt="202" type="#_x0000_t202" style="position:absolute;left:7072;top:-3226;height:275;width:217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420"/>
                      </w:tabs>
                      <w:spacing w:before="0" w:line="153" w:lineRule="exact"/>
                      <w:ind w:left="0" w:right="0" w:firstLine="0"/>
                      <w:jc w:val="lef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  <w:u w:val="thick" w:color="487CB9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thick" w:color="487CB9"/>
                      </w:rPr>
                      <w:tab/>
                    </w:r>
                  </w:p>
                  <w:p>
                    <w:pPr>
                      <w:spacing w:before="0" w:line="122" w:lineRule="exact"/>
                      <w:ind w:left="420" w:right="0" w:firstLine="0"/>
                      <w:jc w:val="left"/>
                      <w:rPr>
                        <w:rFonts w:ascii="Calibri" w:hAnsi="Calibri"/>
                        <w:sz w:val="14"/>
                      </w:rPr>
                    </w:pPr>
                    <w:r>
                      <w:rPr>
                        <w:rFonts w:ascii="Calibri" w:hAnsi="Calibri"/>
                        <w:sz w:val="14"/>
                      </w:rPr>
                      <w:t>VDD = 7V RL = 3Ω + 22uH Class_D</w:t>
                    </w:r>
                  </w:p>
                </w:txbxContent>
              </v:textbox>
            </v:shape>
            <v:shape id="_x0000_s1201" o:spid="_x0000_s1201" o:spt="202" type="#_x0000_t202" style="position:absolute;left:8040;top:-3368;height:209;width:213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9" w:lineRule="exact"/>
                      <w:ind w:left="0" w:right="0" w:firstLine="0"/>
                      <w:jc w:val="left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z w:val="21"/>
                      </w:rPr>
                      <w:t>THD + N VS Output Power</w:t>
                    </w:r>
                  </w:p>
                </w:txbxContent>
              </v:textbox>
            </v:shape>
            <v:shape id="_x0000_s1202" o:spid="_x0000_s1202" o:spt="202" type="#_x0000_t202" style="position:absolute;left:6677;top:-2574;height:180;width:20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10</w:t>
                    </w:r>
                  </w:p>
                </w:txbxContent>
              </v:textbox>
            </v:shape>
            <v:shape id="_x0000_s1203" o:spid="_x0000_s1203" o:spt="202" type="#_x0000_t202" style="position:absolute;left:7500;top:-2913;height:499;width:184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39" w:lineRule="exact"/>
                      <w:ind w:left="0" w:right="0" w:firstLine="0"/>
                      <w:jc w:val="left"/>
                      <w:rPr>
                        <w:rFonts w:ascii="Calibri" w:hAnsi="Calibri"/>
                        <w:sz w:val="14"/>
                      </w:rPr>
                    </w:pPr>
                    <w:r>
                      <w:rPr>
                        <w:rFonts w:ascii="Calibri" w:hAnsi="Calibri"/>
                        <w:sz w:val="14"/>
                      </w:rPr>
                      <w:t>VDD = 6V RL = 3Ω + 22uH Class_D</w:t>
                    </w:r>
                  </w:p>
                  <w:p>
                    <w:pPr>
                      <w:spacing w:before="0" w:line="273" w:lineRule="auto"/>
                      <w:ind w:left="0" w:right="4" w:firstLine="0"/>
                      <w:jc w:val="left"/>
                      <w:rPr>
                        <w:rFonts w:ascii="Calibri" w:hAnsi="Calibri"/>
                        <w:sz w:val="14"/>
                      </w:rPr>
                    </w:pPr>
                    <w:r>
                      <w:rPr>
                        <w:rFonts w:ascii="Calibri" w:hAnsi="Calibri"/>
                        <w:sz w:val="14"/>
                      </w:rPr>
                      <w:t>VDD = 5V RL = 3Ω + 22uH Class_D VDD = 4.2V RL = 3Ω + 22uH Class_D</w:t>
                    </w:r>
                  </w:p>
                </w:txbxContent>
              </v:textbox>
            </v:shape>
            <v:shape id="_x0000_s1204" o:spid="_x0000_s1204" o:spt="202" type="#_x0000_t202" style="position:absolute;left:6770;top:-1983;height:180;width:11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w w:val="99"/>
                        <w:sz w:val="18"/>
                      </w:rPr>
                      <w:t>1</w:t>
                    </w:r>
                  </w:p>
                </w:txbxContent>
              </v:textbox>
            </v:shape>
            <v:shape id="_x0000_s1205" o:spid="_x0000_s1205" o:spt="202" type="#_x0000_t202" style="position:absolute;left:6634;top:-1386;height:180;width:24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0.1</w:t>
                    </w:r>
                  </w:p>
                </w:txbxContent>
              </v:textbox>
            </v:shape>
            <v:shape id="_x0000_s1206" o:spid="_x0000_s1206" o:spt="202" type="#_x0000_t202" style="position:absolute;left:6542;top:-791;height:180;width:3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0.01</w:t>
                    </w:r>
                  </w:p>
                </w:txbxContent>
              </v:textbox>
            </v:shape>
            <v:shape id="_x0000_s1207" o:spid="_x0000_s1207" o:spt="202" type="#_x0000_t202" style="position:absolute;left:6914;top:-558;height:180;width:24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0.1</w:t>
                    </w:r>
                  </w:p>
                </w:txbxContent>
              </v:textbox>
            </v:shape>
            <v:shape id="_x0000_s1208" o:spid="_x0000_s1208" o:spt="202" type="#_x0000_t202" style="position:absolute;left:8086;top:-563;height:423;width:183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54" w:lineRule="exact"/>
                      <w:ind w:left="0" w:right="416" w:firstLine="0"/>
                      <w:jc w:val="center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w w:val="99"/>
                        <w:sz w:val="18"/>
                      </w:rPr>
                      <w:t>1</w:t>
                    </w:r>
                  </w:p>
                  <w:p>
                    <w:pPr>
                      <w:spacing w:before="0" w:line="268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rFonts w:ascii="Calibri" w:eastAsia="Calibri"/>
                        <w:sz w:val="21"/>
                      </w:rPr>
                      <w:t>Output Power (W)</w:t>
                    </w:r>
                  </w:p>
                </w:txbxContent>
              </v:textbox>
            </v:shape>
            <v:shape id="_x0000_s1209" o:spid="_x0000_s1209" o:spt="202" type="#_x0000_t202" style="position:absolute;left:10457;top:-558;height:180;width:20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10</w:t>
                    </w:r>
                  </w:p>
                </w:txbxContent>
              </v:textbox>
            </v:shape>
          </v:group>
        </w:pict>
      </w:r>
      <w:r>
        <w:pict>
          <v:shape id="_x0000_s1210" o:spid="_x0000_s1210" o:spt="202" type="#_x0000_t202" style="position:absolute;left:0pt;margin-left:60.3pt;margin-top:-145.1pt;height:116.2pt;width:12.45pt;mso-position-horizontal-relative:page;z-index:20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before="0" w:line="233" w:lineRule="exact"/>
                    <w:ind w:left="20" w:right="-1411" w:firstLine="0"/>
                    <w:jc w:val="left"/>
                    <w:rPr>
                      <w:rFonts w:ascii="Calibri"/>
                      <w:sz w:val="21"/>
                    </w:rPr>
                  </w:pPr>
                  <w:r>
                    <w:rPr>
                      <w:rFonts w:ascii="Calibri"/>
                      <w:w w:val="99"/>
                      <w:sz w:val="21"/>
                    </w:rPr>
                    <w:t>Output</w:t>
                  </w:r>
                  <w:r>
                    <w:rPr>
                      <w:rFonts w:ascii="Calibri"/>
                      <w:sz w:val="21"/>
                    </w:rPr>
                    <w:t xml:space="preserve"> Amplitude (mVrms)</w:t>
                  </w:r>
                </w:p>
              </w:txbxContent>
            </v:textbox>
          </v:shape>
        </w:pict>
      </w:r>
      <w:r>
        <w:pict>
          <v:shape id="_x0000_s1211" o:spid="_x0000_s1211" o:spt="202" type="#_x0000_t202" style="position:absolute;left:0pt;margin-left:317.05pt;margin-top:-127.55pt;height:60.6pt;width:13.75pt;mso-position-horizontal-relative:page;z-index:20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before="0" w:line="258" w:lineRule="exact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rFonts w:ascii="Calibri" w:eastAsia="Calibri"/>
                      <w:spacing w:val="-1"/>
                      <w:w w:val="99"/>
                      <w:sz w:val="21"/>
                    </w:rPr>
                    <w:t>THD + N (%</w:t>
                  </w:r>
                  <w:r>
                    <w:rPr>
                      <w:w w:val="99"/>
                      <w:sz w:val="21"/>
                    </w:rPr>
                    <w:t>)</w:t>
                  </w:r>
                </w:p>
              </w:txbxContent>
            </v:textbox>
          </v:shape>
        </w:pict>
      </w:r>
      <w:r>
        <w:t xml:space="preserve">FIG 1: Input Amplitude VS. Output </w:t>
      </w:r>
      <w:r>
        <w:rPr>
          <w:rFonts w:ascii="Arial" w:eastAsia="Arial"/>
          <w:sz w:val="21"/>
        </w:rPr>
        <w:t>Amplitude</w:t>
      </w:r>
      <w:r>
        <w:rPr>
          <w:rFonts w:ascii="Arial" w:eastAsia="Arial"/>
          <w:sz w:val="21"/>
        </w:rPr>
        <w:tab/>
      </w:r>
      <w:r>
        <w:t>FIG 2: THD + N VS .Output Power Class_D</w:t>
      </w:r>
    </w:p>
    <w:p>
      <w:pPr>
        <w:spacing w:after="0"/>
        <w:rPr>
          <w:rFonts w:ascii="Arial" w:eastAsia="Arial"/>
        </w:rPr>
        <w:sectPr>
          <w:headerReference r:id="rId7" w:type="default"/>
          <w:pgSz w:w="12240" w:h="15840"/>
          <w:pgMar w:top="1000" w:right="780" w:bottom="760" w:left="880" w:header="817" w:footer="565" w:gutter="0"/>
        </w:sectPr>
      </w:pPr>
    </w:p>
    <w:p>
      <w:pPr>
        <w:pStyle w:val="5"/>
        <w:rPr>
          <w:rFonts w:ascii="Arial"/>
          <w:sz w:val="20"/>
        </w:rPr>
      </w:pPr>
    </w:p>
    <w:p>
      <w:pPr>
        <w:pStyle w:val="5"/>
        <w:rPr>
          <w:rFonts w:ascii="Arial"/>
          <w:sz w:val="20"/>
        </w:rPr>
      </w:pPr>
    </w:p>
    <w:p>
      <w:pPr>
        <w:pStyle w:val="5"/>
        <w:rPr>
          <w:rFonts w:ascii="Arial"/>
          <w:sz w:val="20"/>
        </w:rPr>
      </w:pPr>
    </w:p>
    <w:p>
      <w:pPr>
        <w:pStyle w:val="5"/>
        <w:rPr>
          <w:rFonts w:ascii="Arial"/>
          <w:sz w:val="20"/>
        </w:rPr>
      </w:pPr>
    </w:p>
    <w:p>
      <w:pPr>
        <w:pStyle w:val="5"/>
        <w:rPr>
          <w:rFonts w:ascii="Arial"/>
          <w:sz w:val="20"/>
        </w:rPr>
      </w:pPr>
    </w:p>
    <w:p>
      <w:pPr>
        <w:pStyle w:val="5"/>
        <w:rPr>
          <w:rFonts w:ascii="Arial"/>
          <w:sz w:val="20"/>
        </w:rPr>
      </w:pPr>
    </w:p>
    <w:p>
      <w:pPr>
        <w:pStyle w:val="5"/>
        <w:rPr>
          <w:rFonts w:ascii="Arial"/>
          <w:sz w:val="20"/>
        </w:rPr>
      </w:pPr>
    </w:p>
    <w:p>
      <w:pPr>
        <w:pStyle w:val="5"/>
        <w:rPr>
          <w:rFonts w:ascii="Arial"/>
          <w:sz w:val="20"/>
        </w:rPr>
      </w:pPr>
    </w:p>
    <w:p>
      <w:pPr>
        <w:pStyle w:val="5"/>
        <w:rPr>
          <w:rFonts w:ascii="Arial"/>
          <w:sz w:val="20"/>
        </w:rPr>
      </w:pPr>
    </w:p>
    <w:p>
      <w:pPr>
        <w:pStyle w:val="5"/>
        <w:rPr>
          <w:rFonts w:ascii="Arial"/>
          <w:sz w:val="20"/>
        </w:rPr>
      </w:pPr>
    </w:p>
    <w:p>
      <w:pPr>
        <w:pStyle w:val="5"/>
        <w:rPr>
          <w:rFonts w:ascii="Arial"/>
          <w:sz w:val="20"/>
        </w:rPr>
      </w:pPr>
    </w:p>
    <w:p>
      <w:pPr>
        <w:pStyle w:val="5"/>
        <w:rPr>
          <w:rFonts w:ascii="Arial"/>
          <w:sz w:val="20"/>
        </w:rPr>
      </w:pPr>
    </w:p>
    <w:p>
      <w:pPr>
        <w:pStyle w:val="5"/>
        <w:rPr>
          <w:rFonts w:ascii="Arial"/>
          <w:sz w:val="20"/>
        </w:rPr>
      </w:pPr>
    </w:p>
    <w:p>
      <w:pPr>
        <w:pStyle w:val="5"/>
        <w:rPr>
          <w:rFonts w:ascii="Arial"/>
          <w:sz w:val="20"/>
        </w:rPr>
      </w:pPr>
    </w:p>
    <w:p>
      <w:pPr>
        <w:pStyle w:val="5"/>
        <w:rPr>
          <w:rFonts w:ascii="Arial"/>
          <w:sz w:val="20"/>
        </w:rPr>
      </w:pPr>
    </w:p>
    <w:p>
      <w:pPr>
        <w:pStyle w:val="5"/>
        <w:spacing w:before="10"/>
        <w:rPr>
          <w:rFonts w:ascii="Arial"/>
          <w:sz w:val="15"/>
        </w:rPr>
      </w:pPr>
    </w:p>
    <w:p>
      <w:pPr>
        <w:pStyle w:val="5"/>
        <w:tabs>
          <w:tab w:val="left" w:pos="5743"/>
        </w:tabs>
        <w:spacing w:before="45"/>
        <w:ind w:left="718"/>
        <w:rPr>
          <w:rFonts w:ascii="Arial" w:eastAsia="Arial"/>
        </w:rPr>
      </w:pPr>
      <w:r>
        <w:pict>
          <v:group id="_x0000_s1212" o:spid="_x0000_s1212" o:spt="203" style="position:absolute;left:0pt;margin-left:56pt;margin-top:-170pt;height:171pt;width:250.9pt;mso-position-horizontal-relative:page;z-index:3072;mso-width-relative:page;mso-height-relative:page;" coordorigin="1121,-3400" coordsize="5018,3420">
            <o:lock v:ext="edit"/>
            <v:line id="_x0000_s1213" o:spid="_x0000_s1213" o:spt="20" style="position:absolute;left:1815;top:-806;height:0;width:410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214" o:spid="_x0000_s1214" o:spt="20" style="position:absolute;left:1815;top:-912;height:0;width:410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215" o:spid="_x0000_s1215" style="position:absolute;left:1815;top:-1094;height:105;width:4101;" filled="f" stroked="t" coordorigin="1815,-1094" coordsize="4101,105" path="m1815,-989l5916,-989m1815,-1046l5916,-1046m1815,-1094l5916,-1094e">
              <v:path arrowok="t"/>
              <v:fill on="f" focussize="0,0"/>
              <v:stroke weight="0.72pt" color="#B7B7B7"/>
              <v:imagedata o:title=""/>
              <o:lock v:ext="edit"/>
            </v:shape>
            <v:line id="_x0000_s1216" o:spid="_x0000_s1216" o:spt="20" style="position:absolute;left:1815;top:-1135;height:0;width:410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217" o:spid="_x0000_s1217" o:spt="20" style="position:absolute;left:1815;top:-1169;height:0;width:410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218" o:spid="_x0000_s1218" o:spt="20" style="position:absolute;left:1815;top:-1200;height:0;width:410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219" o:spid="_x0000_s1219" o:spt="20" style="position:absolute;left:1816;top:-1226;height:0;width:4101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shape id="_x0000_s1220" o:spid="_x0000_s1220" style="position:absolute;left:1815;top:-1695;height:285;width:4101;" filled="f" stroked="t" coordorigin="1815,-1695" coordsize="4101,285" path="m1815,-1410l5916,-1410m1815,-1515l5916,-1515m1815,-1590l5916,-1590m1815,-1647l5916,-1647m1815,-1695l5916,-1695e">
              <v:path arrowok="t"/>
              <v:fill on="f" focussize="0,0"/>
              <v:stroke weight="0.72pt" color="#B7B7B7"/>
              <v:imagedata o:title=""/>
              <o:lock v:ext="edit"/>
            </v:shape>
            <v:line id="_x0000_s1221" o:spid="_x0000_s1221" o:spt="20" style="position:absolute;left:1815;top:-1736;height:0;width:410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222" o:spid="_x0000_s1222" o:spt="20" style="position:absolute;left:1815;top:-1772;height:0;width:410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223" o:spid="_x0000_s1223" o:spt="20" style="position:absolute;left:1815;top:-1801;height:0;width:410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224" o:spid="_x0000_s1224" style="position:absolute;left:1815;top:-2298;height:288;width:4101;" filled="f" stroked="t" coordorigin="1815,-2298" coordsize="4101,288" path="m1815,-2010l5916,-2010m1815,-2115l5916,-2115m1815,-2192l5916,-2192m1815,-2250l5916,-2250m1815,-2298l5916,-2298e">
              <v:path arrowok="t"/>
              <v:fill on="f" focussize="0,0"/>
              <v:stroke weight="0.72pt" color="#B7B7B7"/>
              <v:imagedata o:title=""/>
              <o:lock v:ext="edit"/>
            </v:shape>
            <v:line id="_x0000_s1225" o:spid="_x0000_s1225" o:spt="20" style="position:absolute;left:1815;top:-2336;height:0;width:410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226" o:spid="_x0000_s1226" style="position:absolute;left:1815;top:-2403;height:31;width:4101;" filled="f" stroked="t" coordorigin="1815,-2403" coordsize="4101,31" path="m1815,-2372l5916,-2372m1815,-2403l5916,-2403e">
              <v:path arrowok="t"/>
              <v:fill on="f" focussize="0,0"/>
              <v:stroke weight="0.72pt" color="#B7B7B7"/>
              <v:imagedata o:title=""/>
              <o:lock v:ext="edit"/>
            </v:shape>
            <v:line id="_x0000_s1227" o:spid="_x0000_s1227" o:spt="20" style="position:absolute;left:1816;top:-2429;height:0;width:4101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shape id="_x0000_s1228" o:spid="_x0000_s1228" style="position:absolute;left:1815;top:-2898;height:286;width:4101;" filled="f" stroked="t" coordorigin="1815,-2898" coordsize="4101,286" path="m1815,-2612l5916,-2612m1815,-2718l5916,-2718m1815,-2792l5916,-2792m1815,-2850l5916,-2850m1815,-2898l5916,-2898e">
              <v:path arrowok="t"/>
              <v:fill on="f" focussize="0,0"/>
              <v:stroke weight="0.72pt" color="#B7B7B7"/>
              <v:imagedata o:title=""/>
              <o:lock v:ext="edit"/>
            </v:shape>
            <v:line id="_x0000_s1229" o:spid="_x0000_s1229" o:spt="20" style="position:absolute;left:1815;top:-2939;height:0;width:4101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230" o:spid="_x0000_s1230" style="position:absolute;left:1815;top:-3003;height:31;width:4101;" filled="f" stroked="t" coordorigin="1815,-3003" coordsize="4101,31" path="m1815,-2972l5916,-2972m1815,-3003l5916,-3003e">
              <v:path arrowok="t"/>
              <v:fill on="f" focussize="0,0"/>
              <v:stroke weight="0.72pt" color="#B7B7B7"/>
              <v:imagedata o:title=""/>
              <o:lock v:ext="edit"/>
            </v:shape>
            <v:shape id="_x0000_s1231" o:spid="_x0000_s1231" style="position:absolute;left:1815;top:-3032;height:2405;width:4101;" filled="f" stroked="t" coordorigin="1815,-3032" coordsize="4101,2405" path="m1815,-3032l5916,-3032m1815,-627l5916,-627e">
              <v:path arrowok="t"/>
              <v:fill on="f" focussize="0,0"/>
              <v:stroke weight="0.72pt" color="#858585"/>
              <v:imagedata o:title=""/>
              <o:lock v:ext="edit"/>
            </v:shape>
            <v:shape id="_x0000_s1232" o:spid="_x0000_s1232" style="position:absolute;left:2353;top:-3032;height:2405;width:2319;" filled="f" stroked="t" coordorigin="2353,-3032" coordsize="2319,2405" path="m2353,-3032l2353,-627m2668,-3032l2668,-627m2889,-3032l2889,-627m3061,-3032l3061,-627m3203,-3032l3203,-627m3323,-3032l3323,-627m3426,-3032l3426,-627m3517,-3032l3517,-627m4137,-3032l4137,-627m4449,-3032l4449,-627m4672,-3032l4672,-627e">
              <v:path arrowok="t"/>
              <v:fill on="f" focussize="0,0"/>
              <v:stroke weight="0.72pt" color="#B7B7B7"/>
              <v:imagedata o:title=""/>
              <o:lock v:ext="edit"/>
            </v:shape>
            <v:line id="_x0000_s1233" o:spid="_x0000_s1233" o:spt="20" style="position:absolute;left:4845;top:-3032;height:2405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234" o:spid="_x0000_s1234" style="position:absolute;left:4986;top:-3032;height:2405;width:120;" filled="f" stroked="t" coordorigin="4986,-3032" coordsize="120,2405" path="m4986,-3032l4986,-627m5106,-3032l5106,-627e">
              <v:path arrowok="t"/>
              <v:fill on="f" focussize="0,0"/>
              <v:stroke weight="0.72pt" color="#B7B7B7"/>
              <v:imagedata o:title=""/>
              <o:lock v:ext="edit"/>
            </v:shape>
            <v:shape id="_x0000_s1235" o:spid="_x0000_s1235" style="position:absolute;left:5209;top:-3032;height:2405;width:92;" filled="f" stroked="t" coordorigin="5209,-3032" coordsize="92,2405" path="m5209,-3032l5209,-627m5301,-3032l5301,-627e">
              <v:path arrowok="t"/>
              <v:fill on="f" focussize="0,0"/>
              <v:stroke weight="0.72pt" color="#B7B7B7"/>
              <v:imagedata o:title=""/>
              <o:lock v:ext="edit"/>
            </v:shape>
            <v:line id="_x0000_s1236" o:spid="_x0000_s1236" o:spt="20" style="position:absolute;left:5917;top:-3032;height:2405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237" o:spid="_x0000_s1237" style="position:absolute;left:3540;top:-3036;height:8;width:58;" filled="f" stroked="t" coordorigin="3540,-3036" coordsize="58,8" path="m3540,-3036l3598,-3036m3540,-3028l3591,-3028e">
              <v:path arrowok="t"/>
              <v:fill on="f" focussize="0,0"/>
              <v:stroke weight="0.4pt" color="#858585"/>
              <v:imagedata o:title=""/>
              <o:lock v:ext="edit"/>
            </v:shape>
            <v:line id="_x0000_s1238" o:spid="_x0000_s1238" o:spt="20" style="position:absolute;left:1815;top:-3032;height:1194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239" o:spid="_x0000_s1239" o:spt="20" style="position:absolute;left:1808;top:-1830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240" o:spid="_x0000_s1240" o:spt="20" style="position:absolute;left:1815;top:-1822;height:1194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241" o:spid="_x0000_s1241" o:spt="20" style="position:absolute;left:3591;top:-3028;height:0;width:7;" stroked="t" coordsize="21600,21600">
              <v:path arrowok="t"/>
              <v:fill focussize="0,0"/>
              <v:stroke weight="0.4pt" color="#858585"/>
              <v:imagedata o:title=""/>
              <o:lock v:ext="edit"/>
            </v:line>
            <v:line id="_x0000_s1242" o:spid="_x0000_s1242" o:spt="20" style="position:absolute;left:3598;top:-3024;height:586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243" o:spid="_x0000_s1243" o:spt="20" style="position:absolute;left:3591;top:-2430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244" o:spid="_x0000_s1244" o:spt="20" style="position:absolute;left:3598;top:-2422;height:584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245" o:spid="_x0000_s1245" o:spt="20" style="position:absolute;left:3591;top:-1830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246" o:spid="_x0000_s1246" o:spt="20" style="position:absolute;left:3598;top:-1822;height:588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247" o:spid="_x0000_s1247" o:spt="20" style="position:absolute;left:3591;top:-1227;height:0;width:7;" stroked="t" coordsize="21600,21600">
              <v:path arrowok="t"/>
              <v:fill focussize="0,0"/>
              <v:stroke weight="0.7pt" color="#858585"/>
              <v:imagedata o:title=""/>
              <o:lock v:ext="edit"/>
            </v:line>
            <v:line id="_x0000_s1248" o:spid="_x0000_s1248" o:spt="20" style="position:absolute;left:3598;top:-1220;height:586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249" o:spid="_x0000_s1249" o:spt="20" style="position:absolute;left:3591;top:-631;height:0;width:7;" stroked="t" coordsize="21600,21600">
              <v:path arrowok="t"/>
              <v:fill focussize="0,0"/>
              <v:stroke weight="0.3pt" color="#858585"/>
              <v:imagedata o:title=""/>
              <o:lock v:ext="edit"/>
            </v:line>
            <v:line id="_x0000_s1250" o:spid="_x0000_s1250" o:spt="20" style="position:absolute;left:3598;top:-3028;height:0;width:7;" stroked="t" coordsize="21600,21600">
              <v:path arrowok="t"/>
              <v:fill focussize="0,0"/>
              <v:stroke weight="0.36pt" color="#858585"/>
              <v:imagedata o:title=""/>
              <o:lock v:ext="edit"/>
            </v:line>
            <v:shape id="_x0000_s1251" o:spid="_x0000_s1251" style="position:absolute;left:1815;top:-3032;height:2405;width:4101;" filled="f" stroked="t" coordorigin="1815,-3032" coordsize="4101,2405" path="m5381,-3032l5381,-627m3540,-2430l3591,-2430m3598,-2430l3605,-2430m1815,-1830l1822,-1830m1822,-1830l3540,-1830m3540,-1830l3591,-1830m3598,-1830l3605,-1830m3605,-1830l5374,-1830m5388,-1830l5916,-1830m3540,-1227l3591,-1227m3598,-1227l3605,-1227e">
              <v:path arrowok="t"/>
              <v:fill on="f" focussize="0,0"/>
              <v:stroke weight="0.72pt" color="#858585"/>
              <v:imagedata o:title=""/>
              <o:lock v:ext="edit"/>
            </v:shape>
            <v:line id="_x0000_s1252" o:spid="_x0000_s1252" o:spt="20" style="position:absolute;left:3540;top:-631;height:0;width:51;" stroked="t" coordsize="21600,21600">
              <v:path arrowok="t"/>
              <v:fill focussize="0,0"/>
              <v:stroke weight="0.3pt" color="#858585"/>
              <v:imagedata o:title=""/>
              <o:lock v:ext="edit"/>
            </v:line>
            <v:line id="_x0000_s1253" o:spid="_x0000_s1253" o:spt="20" style="position:absolute;left:3540;top:-624;height:0;width:58;" stroked="t" coordsize="21600,21600">
              <v:path arrowok="t"/>
              <v:fill focussize="0,0"/>
              <v:stroke weight="0.4pt" color="#858585"/>
              <v:imagedata o:title=""/>
              <o:lock v:ext="edit"/>
            </v:line>
            <v:line id="_x0000_s1254" o:spid="_x0000_s1254" o:spt="20" style="position:absolute;left:3598;top:-630;height:0;width:7;" stroked="t" coordsize="21600,21600">
              <v:path arrowok="t"/>
              <v:fill focussize="0,0"/>
              <v:stroke weight="0.36pt" color="#858585"/>
              <v:imagedata o:title=""/>
              <o:lock v:ext="edit"/>
            </v:line>
            <v:shape id="_x0000_s1255" o:spid="_x0000_s1255" style="position:absolute;left:1815;top:-2779;height:1807;width:3468;" fillcolor="#BC4946" filled="t" stroked="f" coordorigin="1815,-2779" coordsize="3468,1807" path="m5252,-2762l5257,-2769,5267,-2776,5274,-2779,5280,-2764,5254,-2764,5252,-2762xm5251,-2761l5252,-2762,5254,-2764,5251,-2761xm5281,-2761l5251,-2761,5254,-2764,5280,-2764,5281,-2761xm5267,-2743l5232,-2743,5233,-2744,5232,-2744,5246,-2758,5252,-2762,5251,-2761,5281,-2761,5282,-2757,5281,-2756,5280,-2756,5277,-2755,5278,-2755,5277,-2754,5276,-2754,5273,-2751,5274,-2751,5270,-2745,5267,-2743xm5277,-2755l5280,-2756,5279,-2755,5277,-2755xm5279,-2755l5280,-2756,5281,-2756,5279,-2755xm5278,-2755l5277,-2755,5279,-2755,5278,-2755xm5273,-2751l5276,-2754,5275,-2752,5273,-2751xm5275,-2752l5276,-2754,5277,-2754,5275,-2752xm5274,-2751l5273,-2751,5275,-2752,5274,-2751xm5232,-2744l5232,-2744,5233,-2744,5232,-2744xm5232,-2743l5232,-2744,5233,-2744,5232,-2743xm5236,-2716l5202,-2716,5204,-2717,5204,-2717,5212,-2726,5222,-2736,5232,-2744,5232,-2743,5267,-2743,5263,-2740,5262,-2740,5261,-2739,5261,-2739,5248,-2726,5238,-2718,5238,-2718,5237,-2717,5204,-2717,5203,-2717,5237,-2717,5236,-2716xm5261,-2739l5262,-2740,5262,-2740,5261,-2739xm5262,-2740l5262,-2740,5263,-2740,5262,-2740xm5261,-2739l5261,-2739,5262,-2740,5261,-2739xm5238,-2718l5238,-2718,5238,-2718,5238,-2718xm5238,-2717l5238,-2717,5238,-2718,5238,-2717xm5202,-2716l5203,-2717,5204,-2717,5202,-2716xm5207,-2690l5208,-2691,5178,-2691,5179,-2693,5179,-2693,5191,-2708,5203,-2717,5202,-2716,5236,-2716,5229,-2710,5229,-2710,5228,-2709,5228,-2709,5219,-2699,5207,-2690xm5228,-2709l5229,-2710,5228,-2709,5228,-2709xm5228,-2709l5229,-2710,5229,-2710,5228,-2709xm5228,-2709l5228,-2709,5228,-2709,5228,-2709xm5178,-2692l5179,-2693,5179,-2693,5178,-2692xm5178,-2691l5178,-2692,5179,-2693,5178,-2691xm5160,-2638l5130,-2638,5130,-2639,5130,-2639,5147,-2661,5164,-2678,5178,-2692,5178,-2691,5208,-2691,5206,-2689,5207,-2689,5196,-2676,5181,-2662,5181,-2662,5180,-2661,5180,-2661,5166,-2646,5166,-2646,5165,-2645,5165,-2645,5160,-2638xm5206,-2689l5208,-2691,5207,-2690,5206,-2689xm5207,-2689l5206,-2689,5207,-2690,5207,-2689xm5180,-2661l5181,-2662,5181,-2662,5180,-2661xm5180,-2661l5180,-2661,5180,-2661,5180,-2661xm5165,-2645l5166,-2646,5165,-2645,5165,-2645xm5165,-2645l5166,-2646,5166,-2646,5165,-2645xm5165,-2645l5165,-2645,5165,-2645,5165,-2645xm5130,-2638l5130,-2639,5130,-2639,5130,-2638xm5116,-2586l5086,-2586,5087,-2586,5087,-2586,5108,-2615,5130,-2638,5130,-2638,5160,-2638,5148,-2623,5127,-2600,5127,-2600,5126,-2599,5126,-2599,5116,-2586xm5126,-2599l5127,-2600,5126,-2599,5126,-2599xm5126,-2599l5127,-2600,5127,-2600,5126,-2599xm5126,-2599l5126,-2599,5126,-2599,5126,-2599xm5087,-2586l5087,-2586,5087,-2586,5087,-2586xm5090,-2552l5060,-2552,5060,-2553,5060,-2553,5087,-2586,5086,-2586,5116,-2586,5106,-2572,5090,-2552xm5060,-2553l5060,-2553,5060,-2553,5060,-2553xm4744,-1321l4719,-1321,4729,-1331,4721,-1331,4824,-1911,4889,-2229,4943,-2365,4984,-2450,5021,-2509,5060,-2553,5060,-2552,5090,-2552,5078,-2537,5041,-2496,5041,-2496,5040,-2494,5040,-2494,5006,-2439,5006,-2439,5005,-2438,5005,-2438,4965,-2355,4965,-2355,4913,-2223,4913,-2223,4912,-2221,4912,-2221,4848,-1906,4745,-1331,4729,-1331,4721,-1330,4745,-1330,4744,-1321xm5040,-2494l5041,-2496,5041,-2495,5040,-2494xm5041,-2495l5041,-2496,5041,-2496,5041,-2495xm5040,-2494l5040,-2494,5041,-2495,5040,-2494xm5005,-2438l5006,-2439,5005,-2438,5005,-2438xm5005,-2438l5006,-2439,5006,-2439,5005,-2438xm5005,-2438l5005,-2438,5005,-2438,5005,-2438xm4965,-2355l4965,-2355,4965,-2355,4965,-2355xm4965,-2355l4965,-2355,4965,-2355,4965,-2355xm4912,-2221l4913,-2223,4913,-2222,4912,-2221xm4913,-2222l4913,-2223,4913,-2223,4913,-2222xm4912,-2221l4912,-2221,4913,-2222,4912,-2221xm4848,-1907l4848,-1907,4848,-1907,4848,-1907xm4848,-1906l4848,-1906,4848,-1907,4848,-1906xm4719,-1321l4721,-1330,4729,-1331,4719,-1321xm4652,-1297l4494,-1297,4611,-1316,4721,-1330,4719,-1321,4744,-1321,4741,-1308,4652,-1297xm3908,-1167l3786,-1167,3786,-1167,3786,-1167,3906,-1191,3906,-1191,4023,-1215,4231,-1254,4256,-1259,4464,-1292,4494,-1297,4494,-1297,4652,-1297,4615,-1292,4378,-1254,4260,-1235,4260,-1235,4142,-1213,4027,-1191,3908,-1167xm4615,-1292l4615,-1292,4615,-1292,4615,-1292xm4615,-1292l4615,-1292,4615,-1292,4615,-1292xm4378,-1254l4378,-1254,4378,-1254,4378,-1254xm4260,-1235l4260,-1235,4260,-1235,4260,-1235xm4142,-1213l4142,-1213,4142,-1213,4142,-1213xm4027,-1191l4027,-1191,4027,-1191,4027,-1191xm3786,-1167l3786,-1167,3786,-1167,3786,-1167xm3813,-1148l3668,-1148,3786,-1167,3786,-1167,3908,-1167,3813,-1148xm3582,-1110l3430,-1110,3431,-1110,3430,-1110,3668,-1148,3668,-1148,3813,-1148,3790,-1143,3582,-1110xm3430,-1110l3430,-1110,3431,-1110,3430,-1110xm3488,-1095l3311,-1095,3430,-1110,3430,-1110,3582,-1110,3552,-1105,3488,-1095xm3552,-1105l3552,-1105,3552,-1105,3552,-1105xm3273,-1067l3073,-1067,3074,-1067,3074,-1067,3194,-1083,3311,-1095,3311,-1095,3488,-1095,3434,-1086,3313,-1071,3273,-1067xm3074,-1067l3074,-1067,3074,-1067,3074,-1067xm3039,-1040l2835,-1040,2836,-1040,2836,-1040,2956,-1057,3074,-1067,3073,-1067,3273,-1067,3196,-1059,3076,-1043,3040,-1040,2836,-1040,2836,-1040,3040,-1040,3039,-1040xm3196,-1059l3197,-1059,3197,-1059,3196,-1059xm3196,-1059l3196,-1059,3196,-1059,3196,-1059xm2599,-1021l2719,-1033,2836,-1040,2835,-1040,3039,-1040,2959,-1033,2959,-1033,2873,-1021,2600,-1021,2599,-1021xm2958,-1033l2959,-1033,2959,-1033,2958,-1033xm2958,-1033l2958,-1033,2958,-1033,2958,-1033xm2873,-1021l2599,-1021,2600,-1021,2873,-1021,2873,-1021xm2837,-1016l2482,-1016,2482,-1016,2482,-1016,2599,-1021,2599,-1021,2873,-1021,2838,-1016,2837,-1016xm2597,-997l2242,-997,2246,-997,2244,-997,2361,-1016,2482,-1016,2482,-1016,2837,-1016,2721,-1009,2601,-997,2597,-997xm2482,-1016l2482,-1016,2482,-1016,2482,-1016xm2006,-1007l2124,-1014,2174,-1007,2006,-1007xm2007,-983l1887,-983,1815,-986,1816,-1010,1887,-1007,1887,-1007,1888,-1007,2174,-1007,2244,-997,2242,-997,2597,-997,2486,-992,2364,-992,2362,-992,2363,-992,2351,-990,2122,-990,2124,-990,2007,-983xm2721,-1009l2721,-1009,2721,-1009,2721,-1009xm2721,-1009l2721,-1009,2721,-1009,2721,-1009xm2006,-1007l1887,-1007,2007,-1007,2006,-1007xm2174,-1007l2006,-1007,2007,-1007,2174,-1007xm2242,-997l2244,-997,2246,-997,2242,-997xm2363,-992l2362,-992,2364,-992,2363,-992xm2482,-992l2363,-992,2364,-992,2486,-992,2482,-992xm2124,-990l2122,-990,2125,-990,2124,-990xm2244,-973l2124,-990,2125,-990,2122,-990,2351,-990,2244,-973xe">
              <v:path arrowok="t"/>
              <v:fill on="t" focussize="0,0"/>
              <v:stroke on="f"/>
              <v:imagedata o:title=""/>
              <o:lock v:ext="edit"/>
            </v:shape>
            <v:shape id="_x0000_s1256" o:spid="_x0000_s1256" style="position:absolute;left:1814;top:-2788;height:1878;width:3241;" fillcolor="#96B852" filled="t" stroked="f" coordorigin="1814,-2788" coordsize="3241,1878" path="m5031,-2780l5037,-2785,5045,-2788,5048,-2781,5034,-2781,5031,-2780xm5030,-2778l5031,-2780,5034,-2781,5030,-2778xm5049,-2778l5030,-2778,5034,-2781,5048,-2781,5049,-2778xm5003,-2753l5027,-2778,5031,-2780,5030,-2778,5049,-2778,5055,-2763,5055,-2762,5050,-2759,5052,-2759,5049,-2756,5048,-2756,5046,-2756,5043,-2754,5004,-2754,5003,-2753xm5055,-2762l5055,-2763,5055,-2763,5055,-2762xm5050,-2759l5055,-2763,5055,-2762,5053,-2761,5050,-2759xm5053,-2761l5055,-2762,5055,-2761,5053,-2761xm5052,-2759l5050,-2759,5053,-2761,5052,-2759xm5042,-2753l5046,-2756,5045,-2754,5042,-2753xm5045,-2754l5046,-2756,5048,-2756,5045,-2754xm5043,-2753l5042,-2753,5045,-2754,5043,-2753xm5002,-2752l5003,-2753,5004,-2754,5002,-2752xm5043,-2752l5002,-2752,5004,-2754,5043,-2754,5042,-2753,5043,-2753,5043,-2752xm5027,-2736l4984,-2736,4985,-2738,4985,-2738,4992,-2746,5003,-2753,5002,-2752,5043,-2752,5027,-2736xm4985,-2737l4985,-2738,4985,-2738,4985,-2737xm4984,-2736l4985,-2737,4985,-2738,4984,-2736xm5018,-2729l4975,-2729,4976,-2729,4976,-2729,4985,-2737,4984,-2736,5027,-2736,5021,-2731,5018,-2729xm4976,-2729l4976,-2729,4976,-2729,4976,-2729xm4857,-2553l4822,-2553,4822,-2553,4822,-2553,4846,-2589,4871,-2619,4871,-2619,4890,-2643,4908,-2663,4963,-2718,4976,-2729,4975,-2729,5018,-2729,5014,-2725,5013,-2725,5010,-2723,5011,-2723,5005,-2717,4994,-2707,4983,-2698,4983,-2698,4982,-2697,4982,-2697,4928,-2643,4928,-2643,4912,-2625,4912,-2625,4912,-2624,4912,-2624,4893,-2601,4870,-2573,4870,-2573,4869,-2572,4869,-2572,4857,-2553xm5010,-2723l5013,-2725,5012,-2724,5010,-2723xm5012,-2724l5013,-2725,5014,-2725,5012,-2724xm5011,-2723l5010,-2723,5012,-2724,5011,-2723xm4982,-2697l4983,-2698,4983,-2697,4982,-2697xm4983,-2697l4983,-2698,4983,-2698,4983,-2697xm4982,-2697l4982,-2697,4983,-2697,4982,-2697xm4929,-2643l4929,-2643,4929,-2643,4929,-2643xm4928,-2643l4928,-2643,4929,-2643,4928,-2643xm4912,-2625l4912,-2625,4912,-2625,4912,-2625xm4912,-2624l4912,-2624,4912,-2625,4912,-2624xm4871,-2619l4871,-2619,4871,-2619,4871,-2619xm4869,-2572l4870,-2573,4870,-2572,4869,-2572xm4870,-2572l4870,-2573,4870,-2573,4870,-2572xm4869,-2572l4869,-2572,4870,-2572,4869,-2572xm4822,-2553l4822,-2553,4822,-2553,4822,-2553xm4513,-1198l4484,-1198,4497,-1210,4486,-1210,4592,-1858,4662,-2218,4713,-2360,4756,-2449,4791,-2510,4822,-2553,4822,-2553,4857,-2553,4846,-2537,4816,-2495,4816,-2495,4815,-2493,4815,-2493,4782,-2435,4782,-2435,4740,-2350,4740,-2350,4739,-2348,4739,-2348,4690,-2211,4690,-2211,4690,-2209,4690,-2209,4620,-1853,4515,-1210,4497,-1210,4486,-1209,4515,-1209,4513,-1198xm4815,-2493l4816,-2495,4815,-2494,4815,-2493xm4815,-2494l4816,-2495,4816,-2495,4815,-2494xm4815,-2493l4815,-2493,4815,-2494,4815,-2493xm4782,-2435l4782,-2435,4782,-2435,4782,-2435xm4782,-2435l4782,-2435,4782,-2435,4782,-2435xm4739,-2348l4740,-2350,4739,-2349,4739,-2348xm4739,-2349l4740,-2350,4740,-2350,4739,-2349xm4739,-2348l4739,-2348,4739,-2349,4739,-2348xm4690,-2209l4690,-2211,4690,-2210,4690,-2209xm4690,-2210l4690,-2211,4690,-2211,4690,-2210xm4690,-2209l4690,-2209,4690,-2210,4690,-2209xm4620,-1853l4620,-1854,4620,-1854,4620,-1853xm4620,-1853l4620,-1853,4620,-1853,4620,-1853xm4484,-1198l4486,-1209,4497,-1210,4484,-1198xm4468,-1179l4142,-1179,4259,-1191,4486,-1209,4484,-1198,4513,-1198,4510,-1182,4468,-1179xm4209,-1157l3906,-1157,3907,-1157,3907,-1157,4027,-1172,4142,-1179,4142,-1179,4468,-1179,4379,-1173,4261,-1163,4261,-1163,4209,-1157xm4379,-1172l4379,-1173,4379,-1173,4379,-1172xm4261,-1163l4261,-1163,4261,-1163,4261,-1163xm3907,-1157l3907,-1157,3907,-1157,3907,-1157xm3586,-1078l3429,-1078,3549,-1100,3549,-1100,3667,-1124,3788,-1145,3907,-1157,3906,-1157,4209,-1157,4144,-1150,4031,-1144,4030,-1144,3910,-1129,3793,-1117,3792,-1117,3791,-1117,3792,-1117,3672,-1096,3673,-1096,3586,-1078xm4029,-1143l4030,-1144,4031,-1144,4029,-1143xm4029,-1143l4029,-1143,4029,-1143,4029,-1143xm3792,-1117l3792,-1117,3793,-1117,3792,-1117xm3792,-1117l3791,-1117,3792,-1117,3792,-1117xm3549,-1100l3549,-1100,3549,-1100,3549,-1100xm3673,-1096l3672,-1096,3673,-1096,3673,-1096xm3255,-1018l3075,-1018,3195,-1037,3195,-1037,3313,-1057,3313,-1057,3429,-1078,3429,-1078,3586,-1078,3555,-1072,3475,-1057,3364,-1037,3255,-1018xm3312,-1057l3313,-1057,3313,-1057,3312,-1057xm3195,-1037l3195,-1037,3195,-1037,3195,-1037xm3062,-987l2838,-987,2839,-987,2839,-987,2958,-1001,2958,-1001,3075,-1018,3075,-1018,3255,-1018,3199,-1009,3079,-990,3062,-987xm2958,-1001l2958,-1001,2958,-1001,2958,-1001xm2838,-987l2839,-987,2839,-987,2838,-987xm2994,-977l2721,-977,2838,-987,2838,-987,3062,-987,2994,-977xm2814,-956l2363,-956,2364,-956,2364,-956,2483,-963,2483,-963,2721,-977,2721,-977,2994,-977,2962,-973,2841,-959,2814,-956xm2519,-936l1888,-936,1814,-939,1816,-968,1890,-965,2011,-956,2127,-939,2125,-939,2129,-939,2563,-939,2519,-936xm2363,-956l2364,-956,2364,-956,2363,-956xm2563,-939l2129,-939,2127,-939,2246,-953,2363,-956,2363,-956,2814,-956,2723,-948,2603,-941,2603,-941,2563,-939xm2129,-939l2125,-939,2127,-939,2129,-939xm2007,-928l1888,-936,1888,-936,2519,-936,2367,-928,2007,-928,2007,-928xm2365,-927l2008,-927,2007,-928,2367,-928,2365,-927xm2127,-910l2007,-928,2008,-927,2365,-927,2251,-925,2249,-925,2247,-924,2248,-924,2127,-910xm2247,-924l2249,-925,2248,-924,2247,-924xm2248,-924l2249,-925,2251,-925,2248,-924xm2248,-924l2247,-924,2248,-924,2248,-924xe">
              <v:path arrowok="t"/>
              <v:fill on="t" focussize="0,0"/>
              <v:stroke on="f"/>
              <v:imagedata o:title=""/>
              <o:lock v:ext="edit"/>
            </v:shape>
            <v:line id="_x0000_s1257" o:spid="_x0000_s1257" o:spt="20" style="position:absolute;left:1805;top:-954;height:0;width:96;" stroked="t" coordsize="21600,21600">
              <v:path arrowok="t"/>
              <v:fill focussize="0,0"/>
              <v:stroke weight="0.4pt" color="#7B5F9F"/>
              <v:imagedata o:title=""/>
              <o:lock v:ext="edit"/>
            </v:line>
            <v:rect id="_x0000_s1258" o:spid="_x0000_s1258" o:spt="1" style="position:absolute;left:1805;top:-950;height:20;width:206;" fillcolor="#7B5F9F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259" o:spid="_x0000_s1259" o:spt="20" style="position:absolute;left:2001;top:-946;height:0;width:140;" stroked="t" coordsize="21600,21600">
              <v:path arrowok="t"/>
              <v:fill focussize="0,0"/>
              <v:stroke weight="1.62pt" color="#7B5F9F"/>
              <v:imagedata o:title=""/>
              <o:lock v:ext="edit"/>
            </v:line>
            <v:line id="_x0000_s1260" o:spid="_x0000_s1260" o:spt="20" style="position:absolute;left:2121;top:-949;height:0;width:138;" stroked="t" coordsize="21600,21600">
              <v:path arrowok="t"/>
              <v:fill focussize="0,0"/>
              <v:stroke weight="1.24pt" color="#7B5F9F"/>
              <v:imagedata o:title=""/>
              <o:lock v:ext="edit"/>
            </v:line>
            <v:shape id="_x0000_s1261" o:spid="_x0000_s1261" style="position:absolute;left:2248;top:-971;height:34;width:120;" fillcolor="#7B5F9F" filled="t" stroked="f" coordorigin="2248,-971" coordsize="120,34" path="m2250,-937l2248,-957,2365,-971,2367,-951,2250,-937xe">
              <v:path arrowok="t"/>
              <v:fill on="t" focussize="0,0"/>
              <v:stroke on="f"/>
              <v:imagedata o:title=""/>
              <o:lock v:ext="edit"/>
            </v:shape>
            <v:line id="_x0000_s1262" o:spid="_x0000_s1262" o:spt="20" style="position:absolute;left:2356;top:-963;height:0;width:140;" stroked="t" coordsize="21600,21600">
              <v:path arrowok="t"/>
              <v:fill focussize="0,0"/>
              <v:stroke weight="1.12pt" color="#7B5F9F"/>
              <v:imagedata o:title=""/>
              <o:lock v:ext="edit"/>
            </v:line>
            <v:line id="_x0000_s1263" o:spid="_x0000_s1263" o:spt="20" style="position:absolute;left:2476;top:-970;height:0;width:138;" stroked="t" coordsize="21600,21600">
              <v:path arrowok="t"/>
              <v:fill focussize="0,0"/>
              <v:stroke weight="1.6pt" color="#7B5F9F"/>
              <v:imagedata o:title=""/>
              <o:lock v:ext="edit"/>
            </v:line>
            <v:shape id="_x0000_s1264" o:spid="_x0000_s1264" style="position:absolute;left:2602;top:-1075;height:109;width:598;" fillcolor="#7B5F9F" filled="t" stroked="f" coordorigin="2602,-1075" coordsize="598,109" path="m3080,-1040l3079,-1050,3078,-1060,3198,-1075,3200,-1055,3080,-1040xm2963,-1023l2963,-1024,2962,-1033,2961,-1043,3078,-1060,3079,-1050,3080,-1040,3080,-1040,2963,-1023xm3080,-1040l3079,-1050,3080,-1040,3080,-1040xm2844,-1004l2842,-1014,2841,-1024,2841,-1024,2960,-1043,2962,-1033,2963,-1023,2844,-1004xm3080,-1040l3080,-1040,3080,-1040,3080,-1040xm2963,-1023l2962,-1033,2963,-1024,2963,-1023xm2840,-1024l2841,-1024,2841,-1024,2840,-1024xm2842,-1014l2841,-1023,2841,-1024,2842,-1014xm2726,-987l2724,-997,2723,-1007,2840,-1024,2842,-1014,2843,-1004,2726,-987xm2606,-966l2602,-986,2722,-1007,2724,-997,2725,-987,2725,-987,2606,-966xm2725,-987l2724,-997,2726,-987,2725,-987xm2725,-987l2725,-987,2726,-987,2725,-987xe">
              <v:path arrowok="t"/>
              <v:fill on="t" focussize="0,0"/>
              <v:stroke on="f"/>
              <v:imagedata o:title=""/>
              <o:lock v:ext="edit"/>
            </v:shape>
            <v:line id="_x0000_s1265" o:spid="_x0000_s1265" o:spt="20" style="position:absolute;left:3189;top:-1066;height:0;width:138;" stroked="t" coordsize="21600,21600">
              <v:path arrowok="t"/>
              <v:fill focussize="0,0"/>
              <v:stroke weight="1.12pt" color="#7B5F9F"/>
              <v:imagedata o:title=""/>
              <o:lock v:ext="edit"/>
            </v:line>
            <v:line id="_x0000_s1266" o:spid="_x0000_s1266" o:spt="20" style="position:absolute;left:3307;top:-1069;height:0;width:140;" stroked="t" coordsize="21600,21600">
              <v:path arrowok="t"/>
              <v:fill focussize="0,0"/>
              <v:stroke weight="1.24pt" color="#7B5F9F"/>
              <v:imagedata o:title=""/>
              <o:lock v:ext="edit"/>
            </v:line>
            <v:rect id="_x0000_s1267" o:spid="_x0000_s1267" o:spt="1" style="position:absolute;left:3437;top:-1086;height:24;width:355;" fillcolor="#7B5F9F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268" o:spid="_x0000_s1268" o:spt="20" style="position:absolute;left:3782;top:-1075;height:0;width:140;" stroked="t" coordsize="21600,21600">
              <v:path arrowok="t"/>
              <v:fill focussize="0,0"/>
              <v:stroke weight="1.12pt" color="#7B5F9F"/>
              <v:imagedata o:title=""/>
              <o:lock v:ext="edit"/>
            </v:line>
            <v:line id="_x0000_s1269" o:spid="_x0000_s1269" o:spt="20" style="position:absolute;left:3902;top:-1081;height:0;width:138;" stroked="t" coordsize="21600,21600">
              <v:path arrowok="t"/>
              <v:fill focussize="0,0"/>
              <v:stroke weight="1.48pt" color="#7B5F9F"/>
              <v:imagedata o:title=""/>
              <o:lock v:ext="edit"/>
            </v:line>
            <v:line id="_x0000_s1270" o:spid="_x0000_s1270" o:spt="20" style="position:absolute;left:4019;top:-1088;height:0;width:115;" stroked="t" coordsize="21600,21600">
              <v:path arrowok="t"/>
              <v:fill focussize="0,0"/>
              <v:stroke weight="1.12pt" color="#7B5F9F"/>
              <v:imagedata o:title=""/>
              <o:lock v:ext="edit"/>
            </v:line>
            <v:shape id="_x0000_s1271" o:spid="_x0000_s1271" style="position:absolute;left:4134;top:-1099;height:23;width:137;" fillcolor="#7B5F9F" filled="t" stroked="f" coordorigin="4134,-1099" coordsize="137,23" path="m4271,-1099l4154,-1099,4134,-1099,4134,-1077,4154,-1077,4271,-1077,4271,-1099e">
              <v:path arrowok="t"/>
              <v:fill on="t" focussize="0,0"/>
              <v:stroke on="f"/>
              <v:imagedata o:title=""/>
              <o:lock v:ext="edit"/>
            </v:shape>
            <v:shape id="_x0000_s1272" o:spid="_x0000_s1272" style="position:absolute;left:4252;top:-2054;height:969;width:114;" fillcolor="#7B5F9F" filled="t" stroked="f" coordorigin="4252,-2054" coordsize="114,969" path="m4272,-1085l4252,-1087,4346,-2054,4366,-2052,4272,-1085xe">
              <v:path arrowok="t"/>
              <v:fill on="t" focussize="0,0"/>
              <v:stroke on="f"/>
              <v:imagedata o:title=""/>
              <o:lock v:ext="edit"/>
            </v:shape>
            <v:shape id="_x0000_s1273" o:spid="_x0000_s1273" o:spt="75" type="#_x0000_t75" style="position:absolute;left:4346;top:-2790;height:744;width:444;" filled="f" stroked="f" coordsize="21600,21600">
              <v:path/>
              <v:fill on="f" focussize="0,0"/>
              <v:stroke on="f"/>
              <v:imagedata r:id="rId24" o:title=""/>
              <o:lock v:ext="edit" aspectratio="t"/>
            </v:shape>
            <v:line id="_x0000_s1274" o:spid="_x0000_s1274" o:spt="20" style="position:absolute;left:1805;top:-954;height:0;width:96;" stroked="t" coordsize="21600,21600">
              <v:path arrowok="t"/>
              <v:fill focussize="0,0"/>
              <v:stroke weight="0.4pt" color="#7B5F9F"/>
              <v:imagedata o:title=""/>
              <o:lock v:ext="edit"/>
            </v:line>
            <v:rect id="_x0000_s1275" o:spid="_x0000_s1275" o:spt="1" style="position:absolute;left:1805;top:-950;height:20;width:206;" fillcolor="#7B5F9F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276" o:spid="_x0000_s1276" o:spt="20" style="position:absolute;left:2001;top:-946;height:0;width:140;" stroked="t" coordsize="21600,21600">
              <v:path arrowok="t"/>
              <v:fill focussize="0,0"/>
              <v:stroke weight="1.62pt" color="#7B5F9F"/>
              <v:imagedata o:title=""/>
              <o:lock v:ext="edit"/>
            </v:line>
            <v:line id="_x0000_s1277" o:spid="_x0000_s1277" o:spt="20" style="position:absolute;left:2121;top:-949;height:0;width:138;" stroked="t" coordsize="21600,21600">
              <v:path arrowok="t"/>
              <v:fill focussize="0,0"/>
              <v:stroke weight="1.24pt" color="#7B5F9F"/>
              <v:imagedata o:title=""/>
              <o:lock v:ext="edit"/>
            </v:line>
            <v:shape id="_x0000_s1278" o:spid="_x0000_s1278" style="position:absolute;left:2248;top:-971;height:34;width:120;" fillcolor="#7B5F9F" filled="t" stroked="f" coordorigin="2248,-971" coordsize="120,34" path="m2250,-937l2248,-957,2365,-971,2367,-951,2250,-937xe">
              <v:path arrowok="t"/>
              <v:fill on="t" focussize="0,0"/>
              <v:stroke on="f"/>
              <v:imagedata o:title=""/>
              <o:lock v:ext="edit"/>
            </v:shape>
            <v:line id="_x0000_s1279" o:spid="_x0000_s1279" o:spt="20" style="position:absolute;left:2356;top:-963;height:0;width:140;" stroked="t" coordsize="21600,21600">
              <v:path arrowok="t"/>
              <v:fill focussize="0,0"/>
              <v:stroke weight="1.12pt" color="#7B5F9F"/>
              <v:imagedata o:title=""/>
              <o:lock v:ext="edit"/>
            </v:line>
            <v:line id="_x0000_s1280" o:spid="_x0000_s1280" o:spt="20" style="position:absolute;left:2476;top:-970;height:0;width:138;" stroked="t" coordsize="21600,21600">
              <v:path arrowok="t"/>
              <v:fill focussize="0,0"/>
              <v:stroke weight="1.6pt" color="#7B5F9F"/>
              <v:imagedata o:title=""/>
              <o:lock v:ext="edit"/>
            </v:line>
            <v:shape id="_x0000_s1281" o:spid="_x0000_s1281" style="position:absolute;left:2602;top:-1075;height:109;width:598;" fillcolor="#7B5F9F" filled="t" stroked="f" coordorigin="2602,-1075" coordsize="598,109" path="m3080,-1040l3079,-1050,3078,-1060,3198,-1075,3200,-1055,3080,-1040xm2963,-1023l2963,-1024,2962,-1033,2961,-1043,3078,-1060,3079,-1050,3080,-1040,3080,-1040,2963,-1023xm3080,-1040l3079,-1050,3080,-1040,3080,-1040xm2844,-1004l2842,-1014,2841,-1024,2841,-1024,2960,-1043,2962,-1033,2963,-1023,2844,-1004xm3080,-1040l3080,-1040,3080,-1040,3080,-1040xm2963,-1023l2962,-1033,2963,-1024,2963,-1023xm2840,-1024l2841,-1024,2841,-1024,2840,-1024xm2842,-1014l2841,-1023,2841,-1024,2842,-1014xm2726,-987l2724,-997,2723,-1007,2840,-1024,2842,-1014,2843,-1004,2726,-987xm2606,-966l2602,-986,2722,-1007,2724,-997,2725,-987,2725,-987,2606,-966xm2725,-987l2724,-997,2726,-987,2725,-987xm2725,-987l2725,-987,2726,-987,2725,-987xe">
              <v:path arrowok="t"/>
              <v:fill on="t" focussize="0,0"/>
              <v:stroke on="f"/>
              <v:imagedata o:title=""/>
              <o:lock v:ext="edit"/>
            </v:shape>
            <v:line id="_x0000_s1282" o:spid="_x0000_s1282" o:spt="20" style="position:absolute;left:3189;top:-1066;height:0;width:138;" stroked="t" coordsize="21600,21600">
              <v:path arrowok="t"/>
              <v:fill focussize="0,0"/>
              <v:stroke weight="1.12pt" color="#7B5F9F"/>
              <v:imagedata o:title=""/>
              <o:lock v:ext="edit"/>
            </v:line>
            <v:line id="_x0000_s1283" o:spid="_x0000_s1283" o:spt="20" style="position:absolute;left:3307;top:-1069;height:0;width:140;" stroked="t" coordsize="21600,21600">
              <v:path arrowok="t"/>
              <v:fill focussize="0,0"/>
              <v:stroke weight="1.24pt" color="#7B5F9F"/>
              <v:imagedata o:title=""/>
              <o:lock v:ext="edit"/>
            </v:line>
            <v:rect id="_x0000_s1284" o:spid="_x0000_s1284" o:spt="1" style="position:absolute;left:3437;top:-1086;height:24;width:355;" fillcolor="#7B5F9F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285" o:spid="_x0000_s1285" o:spt="20" style="position:absolute;left:3782;top:-1075;height:0;width:140;" stroked="t" coordsize="21600,21600">
              <v:path arrowok="t"/>
              <v:fill focussize="0,0"/>
              <v:stroke weight="1.12pt" color="#7B5F9F"/>
              <v:imagedata o:title=""/>
              <o:lock v:ext="edit"/>
            </v:line>
            <v:line id="_x0000_s1286" o:spid="_x0000_s1286" o:spt="20" style="position:absolute;left:3902;top:-1081;height:0;width:138;" stroked="t" coordsize="21600,21600">
              <v:path arrowok="t"/>
              <v:fill focussize="0,0"/>
              <v:stroke weight="1.48pt" color="#7B5F9F"/>
              <v:imagedata o:title=""/>
              <o:lock v:ext="edit"/>
            </v:line>
            <v:line id="_x0000_s1287" o:spid="_x0000_s1287" o:spt="20" style="position:absolute;left:4019;top:-1088;height:0;width:115;" stroked="t" coordsize="21600,21600">
              <v:path arrowok="t"/>
              <v:fill focussize="0,0"/>
              <v:stroke weight="1.12pt" color="#7B5F9F"/>
              <v:imagedata o:title=""/>
              <o:lock v:ext="edit"/>
            </v:line>
            <v:shape id="_x0000_s1288" o:spid="_x0000_s1288" style="position:absolute;left:4134;top:-1099;height:23;width:137;" fillcolor="#7B5F9F" filled="t" stroked="f" coordorigin="4134,-1099" coordsize="137,23" path="m4271,-1099l4154,-1099,4134,-1099,4134,-1077,4154,-1077,4271,-1077,4271,-1099e">
              <v:path arrowok="t"/>
              <v:fill on="t" focussize="0,0"/>
              <v:stroke on="f"/>
              <v:imagedata o:title=""/>
              <o:lock v:ext="edit"/>
            </v:shape>
            <v:shape id="_x0000_s1289" o:spid="_x0000_s1289" style="position:absolute;left:4252;top:-2054;height:969;width:114;" fillcolor="#7B5F9F" filled="t" stroked="f" coordorigin="4252,-2054" coordsize="114,969" path="m4272,-1085l4252,-1087,4346,-2054,4366,-2052,4272,-1085xe">
              <v:path arrowok="t"/>
              <v:fill on="t" focussize="0,0"/>
              <v:stroke on="f"/>
              <v:imagedata o:title=""/>
              <o:lock v:ext="edit"/>
            </v:shape>
            <v:shape id="_x0000_s1290" o:spid="_x0000_s1290" o:spt="75" type="#_x0000_t75" style="position:absolute;left:4346;top:-2790;height:744;width:444;" filled="f" stroked="f" coordsize="21600,21600">
              <v:path/>
              <v:fill on="f" focussize="0,0"/>
              <v:stroke on="f"/>
              <v:imagedata r:id="rId24" o:title=""/>
              <o:lock v:ext="edit" aspectratio="t"/>
            </v:shape>
            <v:shape id="_x0000_s1291" o:spid="_x0000_s1291" style="position:absolute;left:1815;top:-2794;height:1786;width:2706;" fillcolor="#487CB9" filled="t" stroked="f" coordorigin="1815,-2794" coordsize="2706,1786" path="m4503,-2792l4504,-2794,4506,-2793,4504,-2793,4504,-2793,4503,-2793,4503,-2792xm4502,-2791l4502,-2791,4503,-2792,4504,-2793,4502,-2791xm4509,-2791l4501,-2791,4504,-2793,4506,-2793,4509,-2791xm4503,-2792l4503,-2793,4503,-2792,4503,-2792xm4503,-2792l4503,-2793,4504,-2793,4503,-2792xm4502,-2791l4503,-2792,4503,-2792,4502,-2791xm4489,-2780l4491,-2783,4498,-2790,4503,-2792,4501,-2791,4509,-2791,4520,-2784,4519,-2781,4490,-2781,4489,-2780xm4501,-2791l4503,-2792,4502,-2791,4502,-2791,4501,-2791xm4488,-2779l4489,-2780,4490,-2781,4488,-2779xm4517,-2779l4488,-2779,4490,-2781,4519,-2781,4517,-2780,4517,-2779xm4515,-2777l4485,-2777,4486,-2778,4486,-2778,4489,-2780,4488,-2779,4517,-2779,4515,-2777xm4486,-2778l4486,-2778,4486,-2778,4486,-2778xm4485,-2777l4486,-2778,4486,-2778,4485,-2777xm4475,-2770l4480,-2774,4486,-2778,4485,-2777,4515,-2777,4513,-2776,4512,-2775,4510,-2775,4507,-2773,4508,-2773,4506,-2772,4506,-2772,4505,-2770,4476,-2770,4475,-2770xm4507,-2773l4510,-2775,4508,-2774,4507,-2773xm4508,-2774l4510,-2775,4512,-2775,4508,-2774xm4508,-2773l4507,-2773,4508,-2774,4508,-2773xm4505,-2770l4506,-2772,4505,-2771,4505,-2770xm4505,-2771l4506,-2772,4506,-2772,4505,-2771xm4505,-2770l4505,-2770,4505,-2771,4505,-2770xm4474,-2769l4475,-2770,4476,-2770,4474,-2769xm4504,-2769l4474,-2769,4476,-2770,4505,-2770,4505,-2770,4505,-2770,4504,-2769xm4455,-2753l4460,-2760,4469,-2766,4475,-2770,4474,-2769,4504,-2769,4503,-2767,4497,-2762,4493,-2760,4493,-2760,4491,-2759,4491,-2759,4487,-2754,4485,-2753,4456,-2753,4455,-2753xm4491,-2759l4493,-2760,4492,-2759,4491,-2759xm4492,-2759l4493,-2760,4493,-2760,4492,-2759xm4491,-2759l4491,-2759,4492,-2759,4491,-2759xm4454,-2751l4455,-2753,4456,-2753,4454,-2751xm4482,-2751l4454,-2751,4456,-2753,4485,-2753,4482,-2751xm4467,-2738l4438,-2738,4439,-2738,4439,-2738,4446,-2745,4455,-2753,4454,-2751,4482,-2751,4480,-2750,4480,-2750,4479,-2750,4479,-2750,4476,-2747,4475,-2747,4473,-2745,4473,-2745,4469,-2739,4467,-2738xm4479,-2750l4480,-2750,4479,-2750,4479,-2750xm4479,-2750l4480,-2750,4480,-2750,4479,-2750xm4479,-2750l4479,-2750,4479,-2750,4479,-2750xm4473,-2745l4475,-2747,4474,-2746,4473,-2745xm4474,-2746l4475,-2747,4476,-2747,4474,-2746xm4473,-2745l4473,-2745,4474,-2746,4473,-2745xm4439,-2738l4439,-2738,4439,-2738,4439,-2738xm4438,-2738l4439,-2738,4439,-2738,4438,-2738xm4448,-2721l4419,-2721,4420,-2721,4420,-2721,4430,-2731,4439,-2738,4438,-2738,4467,-2738,4459,-2731,4459,-2731,4458,-2730,4458,-2730,4451,-2724,4448,-2721xm4458,-2730l4459,-2731,4458,-2731,4458,-2730xm4458,-2731l4459,-2731,4459,-2731,4458,-2731xm4458,-2730l4458,-2730,4458,-2731,4458,-2730xm4420,-2721l4420,-2721,4420,-2721,4420,-2721xm4378,-2651l4352,-2651,4352,-2652,4352,-2652,4369,-2670,4383,-2685,4383,-2685,4397,-2700,4409,-2712,4420,-2721,4419,-2721,4448,-2721,4443,-2717,4443,-2717,4442,-2716,4442,-2716,4433,-2707,4423,-2698,4423,-2698,4411,-2686,4411,-2686,4397,-2671,4383,-2657,4383,-2657,4378,-2651xm4442,-2716l4443,-2717,4442,-2717,4442,-2716xm4442,-2717l4443,-2717,4443,-2717,4442,-2717xm4442,-2716l4442,-2716,4442,-2717,4442,-2716xm4422,-2698l4423,-2698,4423,-2698,4422,-2698xm4411,-2686l4411,-2686,4411,-2686,4411,-2686xm4383,-2684l4383,-2685,4383,-2685,4383,-2684xm4383,-2657l4383,-2657,4383,-2657,4383,-2657xm4383,-2657l4383,-2657,4383,-2657,4383,-2657xm4352,-2651l4352,-2652,4352,-2652,4352,-2651xm4336,-2605l4312,-2605,4313,-2605,4313,-2605,4333,-2632,4352,-2651,4352,-2651,4378,-2651,4366,-2638,4348,-2620,4348,-2620,4347,-2619,4347,-2619,4336,-2605xm4347,-2619l4348,-2620,4347,-2620,4347,-2619xm4347,-2620l4348,-2620,4348,-2620,4347,-2620xm4347,-2619l4347,-2619,4347,-2620,4347,-2619xm4312,-2605l4313,-2605,4313,-2605,4312,-2605xm4038,-1494l4018,-1494,4019,-1495,4019,-1495,4095,-2148,4153,-2324,4191,-2421,4231,-2489,4288,-2576,4312,-2605,4312,-2605,4336,-2605,4328,-2593,4304,-2565,4304,-2565,4303,-2564,4303,-2564,4247,-2479,4209,-2413,4209,-2413,4208,-2412,4208,-2412,4171,-2318,4114,-2145,4114,-2145,4113,-2144,4113,-2143,4038,-1494xm4303,-2564l4304,-2565,4304,-2564,4303,-2564xm4304,-2564l4304,-2565,4304,-2565,4304,-2564xm4303,-2564l4303,-2564,4304,-2564,4303,-2564xm4247,-2479l4247,-2479,4247,-2479,4247,-2479xm4247,-2479l4247,-2479,4247,-2479,4247,-2479xm4208,-2412l4209,-2413,4209,-2413,4208,-2412xm4209,-2413l4209,-2413,4209,-2413,4209,-2413xm4208,-2412l4208,-2412,4209,-2413,4208,-2412xm4171,-2318l4171,-2318,4171,-2318,4171,-2318xm4171,-2317l4171,-2317,4171,-2318,4171,-2317xm4113,-2143l4114,-2145,4113,-2144,4113,-2143xm4113,-2144l4114,-2145,4114,-2145,4113,-2144xm4113,-2143l4113,-2143,4113,-2144,4113,-2143xm4019,-1495l4019,-1495,4019,-1495,4019,-1495xm4018,-1494l4019,-1495,4019,-1495,4018,-1494xm3921,-1080l3901,-1080,3910,-1087,3903,-1088,4019,-1495,4018,-1494,4038,-1494,4037,-1491,3921,-1080xm2024,-1031l1891,-1031,1892,-1031,1891,-1031,2092,-1060,2128,-1065,2246,-1079,2366,-1089,2484,-1096,2604,-1101,2722,-1099,2842,-1094,3080,-1094,3197,-1089,3197,-1089,3435,-1084,3472,-1082,2604,-1082,2604,-1082,2485,-1077,2368,-1070,2248,-1060,2248,-1060,2130,-1046,2025,-1031,1892,-1031,1891,-1031,2025,-1031,2024,-1031xm3920,-1077l3551,-1077,3553,-1077,3552,-1077,3672,-1089,3790,-1089,3903,-1088,3901,-1080,3921,-1080,3920,-1077xm3901,-1080l3903,-1088,3910,-1087,3901,-1080xm2604,-1082l2604,-1082,2604,-1082,2604,-1082xm3435,-1065l3317,-1068,3317,-1068,3197,-1070,3080,-1075,2842,-1075,2722,-1080,2722,-1080,2604,-1082,3472,-1082,3552,-1077,3551,-1077,3920,-1077,3918,-1070,3673,-1070,3672,-1070,3673,-1070,3623,-1065,3434,-1065,3435,-1065xm3551,-1077l3552,-1077,3553,-1077,3551,-1077xm2484,-1077l2485,-1077,2485,-1077,2484,-1077xm2368,-1070l2368,-1070,2368,-1070,2368,-1070xm3673,-1070l3672,-1070,3673,-1070,3673,-1070xm3917,-1068l3790,-1070,3673,-1070,3673,-1070,3918,-1070,3917,-1068xm3622,-1065l3434,-1065,3623,-1065,3622,-1065xm3552,-1058l3435,-1065,3435,-1065,3622,-1065,3552,-1058xm2248,-1060l2248,-1060,2248,-1060,2248,-1060xm2130,-1046l2130,-1046,2130,-1046,2130,-1046xm1816,-1008l1815,-1027,1891,-1031,1891,-1031,2024,-1031,2010,-1029,2010,-1029,1893,-1012,1816,-1008xe">
              <v:path arrowok="t"/>
              <v:fill on="t" focussize="0,0"/>
              <v:stroke on="f"/>
              <v:imagedata o:title=""/>
              <o:lock v:ext="edit"/>
            </v:shape>
            <v:line id="_x0000_s1292" o:spid="_x0000_s1292" o:spt="20" style="position:absolute;left:1849;top:-2779;height:0;width:384;" stroked="t" coordsize="21600,21600">
              <v:path arrowok="t"/>
              <v:fill focussize="0,0"/>
              <v:stroke weight="1.44pt" color="#96B852"/>
              <v:imagedata o:title=""/>
              <o:lock v:ext="edit"/>
            </v:line>
            <v:line id="_x0000_s1293" o:spid="_x0000_s1293" o:spt="20" style="position:absolute;left:1849;top:-2614;height:0;width:384;" stroked="t" coordsize="21600,21600">
              <v:path arrowok="t"/>
              <v:fill focussize="0,0"/>
              <v:stroke weight="0.96pt" color="#7B5F9F"/>
              <v:imagedata o:title=""/>
              <o:lock v:ext="edit"/>
            </v:line>
            <v:line id="_x0000_s1294" o:spid="_x0000_s1294" o:spt="20" style="position:absolute;left:1849;top:-2448;height:0;width:384;" stroked="t" coordsize="21600,21600">
              <v:path arrowok="t"/>
              <v:fill focussize="0,0"/>
              <v:stroke weight="0.96pt" color="#487CB9"/>
              <v:imagedata o:title=""/>
              <o:lock v:ext="edit"/>
            </v:line>
            <v:shape id="_x0000_s1295" o:spid="_x0000_s1295" style="position:absolute;left:1121;top:-3400;height:3420;width:5018;" fillcolor="#858585" filled="t" stroked="f" coordorigin="1121,-3400" coordsize="5018,3420" path="m6139,20l1121,20,1121,-3400,6139,-3400,6139,-3393,1136,-3393,1128,-3385,1136,-3385,1136,5,1128,5,1136,12,6139,12,6139,20xm1136,-3385l1128,-3385,1136,-3393,1136,-3385xm6124,-3385l1136,-3385,1136,-3393,6124,-3393,6124,-3385xm6124,12l6124,-3393,6131,-3385,6139,-3385,6139,5,6131,5,6124,12xm6139,-3385l6131,-3385,6124,-3393,6139,-3393,6139,-3385xm1136,12l1128,5,1136,5,1136,12xm6124,12l1136,12,1136,5,6124,5,6124,12xm6139,12l6124,12,6131,5,6139,5,6139,12xe">
              <v:path arrowok="t"/>
              <v:fill on="t" focussize="0,0"/>
              <v:stroke on="f"/>
              <v:imagedata o:title=""/>
              <o:lock v:ext="edit"/>
            </v:shape>
            <v:shape id="_x0000_s1296" o:spid="_x0000_s1296" o:spt="75" type="#_x0000_t75" style="position:absolute;left:5705;top:-3042;height:158;width:228;" filled="f" stroked="f" coordsize="21600,21600">
              <v:path/>
              <v:fill on="f" focussize="0,0"/>
              <v:stroke on="f"/>
              <v:imagedata r:id="rId22" o:title=""/>
              <o:lock v:ext="edit" aspectratio="t"/>
            </v:shape>
            <v:line id="_x0000_s1297" o:spid="_x0000_s1297" o:spt="20" style="position:absolute;left:1648;top:-2966;height:0;width:620;" stroked="t" coordsize="21600,21600">
              <v:path arrowok="t"/>
              <v:fill focussize="0,0"/>
              <v:stroke weight="1.2pt" color="#BC4946"/>
              <v:imagedata o:title=""/>
              <o:lock v:ext="edit"/>
            </v:line>
            <v:shape id="_x0000_s1298" o:spid="_x0000_s1298" o:spt="202" type="#_x0000_t202" style="position:absolute;left:1378;top:-3130;height:821;width:29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3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100</w:t>
                    </w:r>
                  </w:p>
                  <w:p>
                    <w:pPr>
                      <w:spacing w:before="0" w:line="240" w:lineRule="auto"/>
                      <w:rPr>
                        <w:rFonts w:ascii="Arial"/>
                        <w:sz w:val="18"/>
                      </w:rPr>
                    </w:pPr>
                  </w:p>
                  <w:p>
                    <w:pPr>
                      <w:spacing w:before="7" w:line="240" w:lineRule="auto"/>
                      <w:rPr>
                        <w:rFonts w:ascii="Arial"/>
                        <w:sz w:val="18"/>
                      </w:rPr>
                    </w:pPr>
                  </w:p>
                  <w:p>
                    <w:pPr>
                      <w:spacing w:before="0" w:line="216" w:lineRule="exact"/>
                      <w:ind w:left="91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10</w:t>
                    </w:r>
                  </w:p>
                </w:txbxContent>
              </v:textbox>
            </v:shape>
            <v:shape id="_x0000_s1299" o:spid="_x0000_s1299" o:spt="202" type="#_x0000_t202" style="position:absolute;left:2268;top:-3301;height:960;width:264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13" w:lineRule="exact"/>
                      <w:ind w:left="508" w:right="0" w:firstLine="0"/>
                      <w:jc w:val="left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z w:val="21"/>
                      </w:rPr>
                      <w:t>THD + N VS Output Power</w:t>
                    </w:r>
                  </w:p>
                  <w:p>
                    <w:pPr>
                      <w:spacing w:before="38" w:line="252" w:lineRule="auto"/>
                      <w:ind w:left="7" w:right="798" w:hanging="8"/>
                      <w:jc w:val="left"/>
                      <w:rPr>
                        <w:rFonts w:ascii="Calibri" w:hAnsi="Calibri"/>
                        <w:sz w:val="14"/>
                      </w:rPr>
                    </w:pPr>
                    <w:r>
                      <w:rPr>
                        <w:rFonts w:ascii="Calibri" w:hAnsi="Calibri"/>
                        <w:sz w:val="14"/>
                      </w:rPr>
                      <w:t>VDD = 7V RL = 4Ω + 33uH Class_D VDD = 6V RL = 4Ω + 33uH Class_D VDD = 5V RL = 4Ω + 33uH Class_D VDD = 4.2V RL = 4Ω + 33uH Class_D</w:t>
                    </w:r>
                  </w:p>
                </w:txbxContent>
              </v:textbox>
            </v:shape>
            <v:shape id="_x0000_s1300" o:spid="_x0000_s1300" o:spt="202" type="#_x0000_t202" style="position:absolute;left:1560;top:-1901;height:180;width:11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w w:val="99"/>
                        <w:sz w:val="18"/>
                      </w:rPr>
                      <w:t>1</w:t>
                    </w:r>
                  </w:p>
                </w:txbxContent>
              </v:textbox>
            </v:shape>
            <v:shape id="_x0000_s1301" o:spid="_x0000_s1301" o:spt="202" type="#_x0000_t202" style="position:absolute;left:1421;top:-1301;height:180;width:24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0.1</w:t>
                    </w:r>
                  </w:p>
                </w:txbxContent>
              </v:textbox>
            </v:shape>
            <v:shape id="_x0000_s1302" o:spid="_x0000_s1302" o:spt="202" type="#_x0000_t202" style="position:absolute;left:1332;top:-699;height:180;width:3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0.01</w:t>
                    </w:r>
                  </w:p>
                </w:txbxContent>
              </v:textbox>
            </v:shape>
            <v:shape id="_x0000_s1303" o:spid="_x0000_s1303" o:spt="202" type="#_x0000_t202" style="position:absolute;left:1704;top:-466;height:180;width:24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0.1</w:t>
                    </w:r>
                  </w:p>
                </w:txbxContent>
              </v:textbox>
            </v:shape>
            <v:shape id="_x0000_s1304" o:spid="_x0000_s1304" o:spt="202" type="#_x0000_t202" style="position:absolute;left:2954;top:-471;height:423;width:183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54" w:lineRule="exact"/>
                      <w:ind w:left="60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w w:val="99"/>
                        <w:sz w:val="18"/>
                      </w:rPr>
                      <w:t>1</w:t>
                    </w:r>
                  </w:p>
                  <w:p>
                    <w:pPr>
                      <w:spacing w:before="0" w:line="268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rFonts w:ascii="Calibri" w:eastAsia="Calibri"/>
                        <w:sz w:val="21"/>
                      </w:rPr>
                      <w:t>Output Power (W)</w:t>
                    </w:r>
                  </w:p>
                </w:txbxContent>
              </v:textbox>
            </v:shape>
            <v:shape id="_x0000_s1305" o:spid="_x0000_s1305" o:spt="202" type="#_x0000_t202" style="position:absolute;left:5292;top:-466;height:180;width:20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10</w:t>
                    </w:r>
                  </w:p>
                </w:txbxContent>
              </v:textbox>
            </v:shape>
          </v:group>
        </w:pict>
      </w:r>
      <w:r>
        <w:pict>
          <v:group id="_x0000_s1306" o:spid="_x0000_s1306" o:spt="203" style="position:absolute;left:0pt;margin-left:314.65pt;margin-top:-173pt;height:173.1pt;width:250pt;mso-position-horizontal-relative:page;z-index:3072;mso-width-relative:page;mso-height-relative:page;" coordorigin="6293,-3460" coordsize="5000,3462">
            <o:lock v:ext="edit"/>
            <v:shape id="_x0000_s1307" o:spid="_x0000_s1307" style="position:absolute;left:7005;top:-1143;height:285;width:4068;" filled="f" stroked="t" coordorigin="7005,-1143" coordsize="4068,285" path="m7005,-858l11073,-858m7005,-963l11073,-963m7005,-1038l11073,-1038m7005,-1098l11073,-1098m7005,-1143l11073,-1143e">
              <v:path arrowok="t"/>
              <v:fill on="f" focussize="0,0"/>
              <v:stroke weight="0.72pt" color="#B7B7B7"/>
              <v:imagedata o:title=""/>
              <o:lock v:ext="edit"/>
            </v:shape>
            <v:line id="_x0000_s1308" o:spid="_x0000_s1308" o:spt="20" style="position:absolute;left:7005;top:-1184;height:0;width:4068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309" o:spid="_x0000_s1309" o:spt="20" style="position:absolute;left:7005;top:-1220;height:0;width:4068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310" o:spid="_x0000_s1310" o:spt="20" style="position:absolute;left:7005;top:-1251;height:0;width:4068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311" o:spid="_x0000_s1311" o:spt="20" style="position:absolute;left:7006;top:-1277;height:0;width:4068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312" o:spid="_x0000_s1312" o:spt="20" style="position:absolute;left:7005;top:-1460;height:0;width:4068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313" o:spid="_x0000_s1313" o:spt="20" style="position:absolute;left:7005;top:-1566;height:0;width:4068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314" o:spid="_x0000_s1314" style="position:absolute;left:7005;top:-1823;height:183;width:4068;" filled="f" stroked="t" coordorigin="7005,-1823" coordsize="4068,183" path="m7005,-1640l11073,-1640m7005,-1700l11073,-1700m7005,-1748l11073,-1748m7005,-1787l11073,-1787m7005,-1823l11073,-1823e">
              <v:path arrowok="t"/>
              <v:fill on="f" focussize="0,0"/>
              <v:stroke weight="0.72pt" color="#B7B7B7"/>
              <v:imagedata o:title=""/>
              <o:lock v:ext="edit"/>
            </v:shape>
            <v:line id="_x0000_s1315" o:spid="_x0000_s1315" o:spt="20" style="position:absolute;left:7005;top:-1854;height:0;width:4068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316" o:spid="_x0000_s1316" style="position:absolute;left:7005;top:-2303;height:240;width:4068;" filled="f" stroked="t" coordorigin="7005,-2303" coordsize="4068,240" path="m7005,-2063l11073,-2063m7005,-2168l11073,-2168m7005,-2245l11073,-2245m7005,-2303l11073,-2303e">
              <v:path arrowok="t"/>
              <v:fill on="f" focussize="0,0"/>
              <v:stroke weight="0.72pt" color="#B7B7B7"/>
              <v:imagedata o:title=""/>
              <o:lock v:ext="edit"/>
            </v:shape>
            <v:shape id="_x0000_s1317" o:spid="_x0000_s1317" style="position:absolute;left:7005;top:-2391;height:40;width:4068;" filled="f" stroked="t" coordorigin="7005,-2391" coordsize="4068,40" path="m7005,-2351l11073,-2351m7005,-2391l11073,-2391e">
              <v:path arrowok="t"/>
              <v:fill on="f" focussize="0,0"/>
              <v:stroke weight="0.72pt" color="#B7B7B7"/>
              <v:imagedata o:title=""/>
              <o:lock v:ext="edit"/>
            </v:shape>
            <v:line id="_x0000_s1318" o:spid="_x0000_s1318" o:spt="20" style="position:absolute;left:7005;top:-2425;height:0;width:4068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319" o:spid="_x0000_s1319" o:spt="20" style="position:absolute;left:7005;top:-2456;height:0;width:4068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320" o:spid="_x0000_s1320" o:spt="20" style="position:absolute;left:7006;top:-2484;height:0;width:4068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321" o:spid="_x0000_s1321" o:spt="20" style="position:absolute;left:7005;top:-2664;height:0;width:4068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322" o:spid="_x0000_s1322" o:spt="20" style="position:absolute;left:7005;top:-2770;height:0;width:4068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323" o:spid="_x0000_s1323" style="position:absolute;left:7005;top:-2904;height:58;width:4068;" filled="f" stroked="t" coordorigin="7005,-2904" coordsize="4068,58" path="m7005,-2846l11073,-2846m7005,-2904l11073,-2904e">
              <v:path arrowok="t"/>
              <v:fill on="f" focussize="0,0"/>
              <v:stroke weight="0.72pt" color="#B7B7B7"/>
              <v:imagedata o:title=""/>
              <o:lock v:ext="edit"/>
            </v:shape>
            <v:shape id="_x0000_s1324" o:spid="_x0000_s1324" style="position:absolute;left:7005;top:-2993;height:41;width:4068;" filled="f" stroked="t" coordorigin="7005,-2993" coordsize="4068,41" path="m7005,-2952l11073,-2952m7005,-2993l11073,-2993e">
              <v:path arrowok="t"/>
              <v:fill on="f" focussize="0,0"/>
              <v:stroke weight="0.72pt" color="#B7B7B7"/>
              <v:imagedata o:title=""/>
              <o:lock v:ext="edit"/>
            </v:shape>
            <v:line id="_x0000_s1325" o:spid="_x0000_s1325" o:spt="20" style="position:absolute;left:7005;top:-3026;height:0;width:4068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326" o:spid="_x0000_s1326" o:spt="20" style="position:absolute;left:7005;top:-3058;height:0;width:4068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327" o:spid="_x0000_s1327" style="position:absolute;left:7005;top:-3087;height:2412;width:4068;" filled="f" stroked="t" coordorigin="7005,-3087" coordsize="4068,2412" path="m7005,-3087l11073,-3087m7005,-675l11073,-675e">
              <v:path arrowok="t"/>
              <v:fill on="f" focussize="0,0"/>
              <v:stroke weight="0.72pt" color="#858585"/>
              <v:imagedata o:title=""/>
              <o:lock v:ext="edit"/>
            </v:shape>
            <v:shape id="_x0000_s1328" o:spid="_x0000_s1328" style="position:absolute;left:7617;top:-3087;height:2412;width:360;" filled="f" stroked="t" coordorigin="7617,-3087" coordsize="360,2412" path="m7617,-3087l7617,-675m7977,-3087l7977,-675e">
              <v:path arrowok="t"/>
              <v:fill on="f" focussize="0,0"/>
              <v:stroke weight="0.72pt" color="#B7B7B7"/>
              <v:imagedata o:title=""/>
              <o:lock v:ext="edit"/>
            </v:shape>
            <v:line id="_x0000_s1329" o:spid="_x0000_s1329" o:spt="20" style="position:absolute;left:8229;top:-3087;height:2412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330" o:spid="_x0000_s1330" o:spt="20" style="position:absolute;left:8428;top:-3087;height:2412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331" o:spid="_x0000_s1331" o:spt="20" style="position:absolute;left:8589;top:-3087;height:2412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332" o:spid="_x0000_s1332" style="position:absolute;left:8723;top:-3087;height:2412;width:120;" filled="f" stroked="t" coordorigin="8723,-3087" coordsize="120,2412" path="m8723,-3087l8723,-675m8843,-3087l8843,-675e">
              <v:path arrowok="t"/>
              <v:fill on="f" focussize="0,0"/>
              <v:stroke weight="0.72pt" color="#B7B7B7"/>
              <v:imagedata o:title=""/>
              <o:lock v:ext="edit"/>
            </v:shape>
            <v:line id="_x0000_s1333" o:spid="_x0000_s1333" o:spt="20" style="position:absolute;left:8946;top:-3087;height:2412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334" o:spid="_x0000_s1334" o:spt="20" style="position:absolute;left:9652;top:-3087;height:2412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335" o:spid="_x0000_s1335" o:spt="20" style="position:absolute;left:10009;top:-3087;height:2412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336" o:spid="_x0000_s1336" style="position:absolute;left:10264;top:-3087;height:2412;width:357;" filled="f" stroked="t" coordorigin="10264,-3087" coordsize="357,2412" path="m10264,-3087l10264,-675m10461,-3087l10461,-675m10621,-3087l10621,-675e">
              <v:path arrowok="t"/>
              <v:fill on="f" focussize="0,0"/>
              <v:stroke weight="0.72pt" color="#B7B7B7"/>
              <v:imagedata o:title=""/>
              <o:lock v:ext="edit"/>
            </v:shape>
            <v:line id="_x0000_s1337" o:spid="_x0000_s1337" o:spt="20" style="position:absolute;left:10758;top:-3087;height:2412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338" o:spid="_x0000_s1338" style="position:absolute;left:10876;top:-3087;height:2412;width:103;" filled="f" stroked="t" coordorigin="10876,-3087" coordsize="103,2412" path="m10876,-3087l10876,-675m10979,-3087l10979,-675e">
              <v:path arrowok="t"/>
              <v:fill on="f" focussize="0,0"/>
              <v:stroke weight="0.72pt" color="#B7B7B7"/>
              <v:imagedata o:title=""/>
              <o:lock v:ext="edit"/>
            </v:shape>
            <v:line id="_x0000_s1339" o:spid="_x0000_s1339" o:spt="20" style="position:absolute;left:8982;top:-3091;height:0;width:58;" stroked="t" coordsize="21600,21600">
              <v:path arrowok="t"/>
              <v:fill focussize="0,0"/>
              <v:stroke weight="0.3pt" color="#858585"/>
              <v:imagedata o:title=""/>
              <o:lock v:ext="edit"/>
            </v:line>
            <v:line id="_x0000_s1340" o:spid="_x0000_s1340" o:spt="20" style="position:absolute;left:8982;top:-3084;height:0;width:51;" stroked="t" coordsize="21600,21600">
              <v:path arrowok="t"/>
              <v:fill focussize="0,0"/>
              <v:stroke weight="0.4pt" color="#858585"/>
              <v:imagedata o:title=""/>
              <o:lock v:ext="edit"/>
            </v:line>
            <v:line id="_x0000_s1341" o:spid="_x0000_s1341" o:spt="20" style="position:absolute;left:7005;top:-3088;height:1200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342" o:spid="_x0000_s1342" o:spt="20" style="position:absolute;left:6998;top:-1880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343" o:spid="_x0000_s1343" o:spt="20" style="position:absolute;left:7005;top:-1872;height:1196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344" o:spid="_x0000_s1344" o:spt="20" style="position:absolute;left:9033;top:-3084;height:0;width:7;" stroked="t" coordsize="21600,21600">
              <v:path arrowok="t"/>
              <v:fill focussize="0,0"/>
              <v:stroke weight="0.4pt" color="#858585"/>
              <v:imagedata o:title=""/>
              <o:lock v:ext="edit"/>
            </v:line>
            <v:line id="_x0000_s1345" o:spid="_x0000_s1345" o:spt="20" style="position:absolute;left:9040;top:-3080;height:588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346" o:spid="_x0000_s1346" o:spt="20" style="position:absolute;left:9033;top:-2485;height:0;width:7;" stroked="t" coordsize="21600,21600">
              <v:path arrowok="t"/>
              <v:fill focussize="0,0"/>
              <v:stroke weight="0.7pt" color="#858585"/>
              <v:imagedata o:title=""/>
              <o:lock v:ext="edit"/>
            </v:line>
            <v:line id="_x0000_s1347" o:spid="_x0000_s1347" o:spt="20" style="position:absolute;left:9040;top:-2478;height:590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348" o:spid="_x0000_s1348" o:spt="20" style="position:absolute;left:9033;top:-1880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349" o:spid="_x0000_s1349" o:spt="20" style="position:absolute;left:9040;top:-1872;height:586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350" o:spid="_x0000_s1350" o:spt="20" style="position:absolute;left:9033;top:-1278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351" o:spid="_x0000_s1351" o:spt="20" style="position:absolute;left:9040;top:-1270;height:588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352" o:spid="_x0000_s1352" o:spt="20" style="position:absolute;left:9033;top:-679;height:0;width:7;" stroked="t" coordsize="21600,21600">
              <v:path arrowok="t"/>
              <v:fill focussize="0,0"/>
              <v:stroke weight="0.3pt" color="#858585"/>
              <v:imagedata o:title=""/>
              <o:lock v:ext="edit"/>
            </v:line>
            <v:line id="_x0000_s1353" o:spid="_x0000_s1353" o:spt="20" style="position:absolute;left:9040;top:-3083;height:0;width:7;" stroked="t" coordsize="21600,21600">
              <v:path arrowok="t"/>
              <v:fill focussize="0,0"/>
              <v:stroke weight="0.36pt" color="#858585"/>
              <v:imagedata o:title=""/>
              <o:lock v:ext="edit"/>
            </v:line>
            <v:line id="_x0000_s1354" o:spid="_x0000_s1354" o:spt="20" style="position:absolute;left:11073;top:-3088;height:1200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355" o:spid="_x0000_s1355" o:spt="20" style="position:absolute;left:11066;top:-1880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shape id="_x0000_s1356" o:spid="_x0000_s1356" style="position:absolute;left:7005;top:-2485;height:1809;width:4076;" filled="f" stroked="t" coordorigin="7005,-2485" coordsize="4076,1809" path="m11073,-1872l11073,-676m8982,-2485l9033,-2485m9040,-2485l9047,-2485m7005,-1880l7012,-1880m7012,-1880l8982,-1880m8982,-1880l9033,-1880m9040,-1880l9047,-1880m9047,-1880l11066,-1880m11073,-1880l11080,-1880m8982,-1278l9033,-1278m9040,-1278l9047,-1278e">
              <v:path arrowok="t"/>
              <v:fill on="f" focussize="0,0"/>
              <v:stroke weight="0.72pt" color="#858585"/>
              <v:imagedata o:title=""/>
              <o:lock v:ext="edit"/>
            </v:shape>
            <v:line id="_x0000_s1357" o:spid="_x0000_s1357" o:spt="20" style="position:absolute;left:8982;top:-679;height:0;width:51;" stroked="t" coordsize="21600,21600">
              <v:path arrowok="t"/>
              <v:fill focussize="0,0"/>
              <v:stroke weight="0.3pt" color="#858585"/>
              <v:imagedata o:title=""/>
              <o:lock v:ext="edit"/>
            </v:line>
            <v:line id="_x0000_s1358" o:spid="_x0000_s1358" o:spt="20" style="position:absolute;left:8982;top:-672;height:0;width:58;" stroked="t" coordsize="21600,21600">
              <v:path arrowok="t"/>
              <v:fill focussize="0,0"/>
              <v:stroke weight="0.4pt" color="#858585"/>
              <v:imagedata o:title=""/>
              <o:lock v:ext="edit"/>
            </v:line>
            <v:line id="_x0000_s1359" o:spid="_x0000_s1359" o:spt="20" style="position:absolute;left:9040;top:-678;height:0;width:7;" stroked="t" coordsize="21600,21600">
              <v:path arrowok="t"/>
              <v:fill focussize="0,0"/>
              <v:stroke weight="0.36pt" color="#858585"/>
              <v:imagedata o:title=""/>
              <o:lock v:ext="edit"/>
            </v:line>
            <v:shape id="_x0000_s1360" o:spid="_x0000_s1360" style="position:absolute;left:7005;top:-2843;height:1453;width:3361;" fillcolor="#BC4946" filled="t" stroked="f" coordorigin="7005,-2843" coordsize="3361,1453" path="m10346,-2840l10349,-2843,10351,-2841,10347,-2841,10346,-2840xm10345,-2839l10346,-2840,10347,-2841,10345,-2839xm10353,-2839l10345,-2839,10347,-2841,10351,-2841,10353,-2839xm10336,-2832l10341,-2837,10346,-2840,10345,-2839,10353,-2839,10359,-2833,10337,-2833,10336,-2832xm10335,-2831l10336,-2832,10337,-2833,10335,-2831xm10361,-2831l10335,-2831,10337,-2833,10359,-2833,10361,-2831xm10363,-2829l10330,-2829,10331,-2830,10331,-2830,10336,-2832,10335,-2831,10361,-2831,10363,-2829xm10331,-2830l10331,-2830,10331,-2830,10331,-2830xm10330,-2829l10331,-2830,10331,-2830,10330,-2829xm10355,-2818l10313,-2818,10314,-2819,10314,-2819,10323,-2826,10331,-2830,10330,-2829,10363,-2829,10365,-2826,10360,-2821,10357,-2819,10356,-2819,10355,-2818xm10354,-2818l10356,-2819,10355,-2818,10354,-2818xm10355,-2818l10356,-2819,10357,-2819,10355,-2818xm10313,-2818l10314,-2819,10314,-2819,10313,-2818xm10313,-2818l10314,-2818,10314,-2819,10313,-2818xm10355,-2818l10354,-2818,10355,-2818,10355,-2818xm10335,-2805l10299,-2805,10300,-2807,10300,-2807,10306,-2813,10313,-2818,10313,-2818,10355,-2818,10354,-2818,10355,-2818,10350,-2813,10341,-2808,10338,-2807,10337,-2807,10337,-2807,10300,-2807,10299,-2806,10336,-2806,10335,-2805xm10334,-2805l10337,-2807,10336,-2806,10334,-2805xm10336,-2806l10337,-2807,10338,-2807,10336,-2806xm10299,-2805l10299,-2806,10300,-2807,10299,-2805xm10329,-2800l10290,-2800,10291,-2800,10291,-2800,10299,-2806,10299,-2805,10335,-2805,10334,-2805,10335,-2805,10329,-2800xm10335,-2805l10334,-2805,10336,-2806,10335,-2805xm10290,-2800l10291,-2800,10291,-2800,10290,-2800xm10268,-2782l10277,-2792,10290,-2800,10290,-2800,10329,-2800,10328,-2799,10323,-2795,10322,-2795,10321,-2794,10321,-2794,10315,-2788,10308,-2783,10269,-2783,10268,-2782xm10321,-2794l10322,-2795,10322,-2795,10321,-2794xm10322,-2795l10322,-2795,10323,-2795,10322,-2795xm10321,-2794l10321,-2794,10322,-2795,10321,-2794xm10267,-2781l10268,-2782,10269,-2783,10267,-2781xm10305,-2781l10267,-2781,10269,-2783,10308,-2783,10305,-2781xm10277,-2759l10241,-2759,10242,-2760,10242,-2760,10253,-2772,10268,-2782,10267,-2781,10305,-2781,10303,-2780,10295,-2775,10294,-2775,10291,-2772,10292,-2772,10284,-2764,10277,-2759xm10291,-2772l10294,-2775,10293,-2773,10291,-2772xm10293,-2773l10294,-2775,10295,-2775,10293,-2773xm10292,-2772l10291,-2772,10293,-2773,10292,-2772xm10241,-2760l10242,-2760,10242,-2760,10241,-2760xm10241,-2759l10241,-2760,10242,-2760,10241,-2759xm10224,-2716l10191,-2716,10191,-2717,10191,-2717,10208,-2734,10226,-2748,10241,-2760,10241,-2759,10277,-2759,10270,-2754,10269,-2754,10268,-2753,10268,-2753,10257,-2742,10240,-2729,10225,-2716,10224,-2716,10224,-2716xm10268,-2753l10269,-2754,10269,-2754,10268,-2753xm10269,-2754l10269,-2754,10270,-2754,10269,-2754xm10268,-2753l10268,-2753,10269,-2754,10268,-2753xm10240,-2729l10241,-2730,10241,-2730,10240,-2729xm10240,-2729l10240,-2729,10240,-2729,10240,-2729xm10191,-2717l10191,-2717,10191,-2717,10191,-2717xm10119,-2607l10089,-2607,10118,-2644,10144,-2673,10169,-2696,10169,-2696,10191,-2717,10191,-2716,10224,-2716,10224,-2716,10224,-2716,10207,-2699,10185,-2678,10162,-2657,10162,-2657,10161,-2656,10161,-2656,10136,-2628,10136,-2628,10119,-2607xm10224,-2716l10224,-2716,10224,-2716,10224,-2716xm10224,-2716l10224,-2716,10225,-2716,10224,-2716xm10224,-2716l10224,-2716,10224,-2716,10224,-2716xm10169,-2696l10169,-2696,10169,-2696,10169,-2696xm10161,-2656l10162,-2657,10162,-2657,10161,-2656xm10162,-2657l10162,-2657,10162,-2657,10162,-2657xm10161,-2656l10161,-2656,10162,-2657,10161,-2656xm10136,-2628l10136,-2628,10136,-2628,10136,-2628xm9845,-1986l9820,-1986,9900,-2280,9962,-2418,10011,-2503,10052,-2564,10089,-2608,10089,-2607,10119,-2607,10107,-2592,10072,-2550,10072,-2550,10071,-2549,10071,-2549,10031,-2491,10031,-2491,10031,-2490,10031,-2490,9984,-2408,9984,-2408,9983,-2407,9983,-2407,9923,-2273,9923,-2273,9922,-2271,9922,-2271,9845,-1986xm10071,-2549l10072,-2550,10072,-2550,10071,-2549xm10072,-2550l10072,-2550,10072,-2550,10072,-2550xm10071,-2549l10071,-2549,10072,-2550,10071,-2549xm10031,-2491l10031,-2491,10031,-2491,10031,-2491xm10031,-2490l10031,-2490,10031,-2491,10031,-2490xm9983,-2407l9984,-2408,9984,-2407,9983,-2407xm9984,-2407l9984,-2408,9984,-2408,9984,-2407xm9983,-2407l9983,-2407,9984,-2407,9983,-2407xm9922,-2271l9923,-2273,9922,-2272,9922,-2271xm9922,-2272l9923,-2273,9923,-2273,9922,-2272xm9922,-2271l9922,-2271,9922,-2272,9922,-2271xm9696,-1529l9820,-1986,9820,-1986,9845,-1986,9722,-1532,9699,-1532,9696,-1529xm9695,-1526l9696,-1529,9699,-1532,9695,-1526xm9720,-1526l9695,-1526,9699,-1532,9722,-1532,9720,-1526xm9601,-1414l9565,-1414,9573,-1417,9568,-1417,9696,-1529,9695,-1526,9720,-1526,9718,-1516,9605,-1417,9573,-1417,9568,-1417,9605,-1417,9601,-1414xm7013,-1475l7005,-1475,7005,-1499,7015,-1499,7283,-1475,7013,-1475,7013,-1475xm9441,-1415l7960,-1415,7825,-1419,7825,-1419,7689,-1422,7553,-1429,7419,-1439,7260,-1453,7148,-1463,7148,-1463,7013,-1475,7014,-1475,7284,-1475,7284,-1475,7284,-1475,7421,-1463,7421,-1463,7555,-1453,7555,-1453,7690,-1446,7960,-1439,8229,-1439,8363,-1436,8363,-1436,8497,-1434,8632,-1434,8766,-1431,8766,-1431,8901,-1429,9037,-1424,9037,-1424,9172,-1422,9306,-1417,9306,-1417,9441,-1415,9441,-1415xm7284,-1475l7014,-1475,7013,-1475,7283,-1475,7284,-1475xm9565,-1414l9568,-1417,9573,-1417,9565,-1414xm9441,-1391l9306,-1393,9172,-1398,9172,-1398,9037,-1400,8901,-1405,8901,-1405,8632,-1410,8497,-1410,8229,-1415,9441,-1415,9441,-1415,9568,-1417,9565,-1414,9601,-1414,9578,-1393,9441,-1391xe">
              <v:path arrowok="t"/>
              <v:fill on="t" focussize="0,0"/>
              <v:stroke on="f"/>
              <v:imagedata o:title=""/>
              <o:lock v:ext="edit"/>
            </v:shape>
            <v:shape id="_x0000_s1361" o:spid="_x0000_s1361" style="position:absolute;left:7004;top:-2852;height:1451;width:3060;" fillcolor="#96B852" filled="t" stroked="f" coordorigin="7004,-2852" coordsize="3060,1451" path="m10039,-2848l10043,-2852,10046,-2849,10041,-2849,10039,-2848xm10038,-2847l10039,-2848,10041,-2849,10038,-2847xm10048,-2847l10038,-2847,10041,-2849,10046,-2849,10048,-2847xm10037,-2847l10039,-2848,10038,-2847,10038,-2847,10037,-2847xm10036,-2846l10037,-2847,10038,-2847,10036,-2846xm10049,-2846l10036,-2846,10038,-2847,10038,-2847,10038,-2847,10048,-2847,10049,-2846xm10024,-2839l10030,-2844,10037,-2847,10036,-2846,10049,-2846,10055,-2840,10027,-2840,10024,-2839xm10023,-2837l10024,-2839,10027,-2840,10023,-2837xm10058,-2837l10023,-2837,10027,-2840,10055,-2840,10058,-2837xm10007,-2826l10011,-2831,10022,-2837,10024,-2839,10023,-2837,10058,-2837,10063,-2832,10059,-2827,10009,-2827,10007,-2826xm10006,-2824l10007,-2826,10009,-2827,10006,-2824xm10054,-2824l10006,-2824,10009,-2827,10059,-2827,10057,-2825,10054,-2824xm10030,-2809l9983,-2809,9994,-2818,10002,-2822,10002,-2822,10007,-2826,10006,-2824,10054,-2824,10051,-2822,10048,-2822,10043,-2818,10045,-2818,10042,-2815,10037,-2813,10037,-2813,10035,-2812,10036,-2812,10034,-2811,10032,-2811,10030,-2809xm10001,-2822l10002,-2822,10002,-2822,10001,-2822xm10043,-2818l10048,-2822,10046,-2820,10043,-2818xm10046,-2820l10048,-2822,10051,-2822,10049,-2821,10046,-2820xm10045,-2818l10043,-2818,10046,-2820,10045,-2818xm10035,-2812l10037,-2813,10036,-2812,10035,-2812xm10036,-2812l10037,-2813,10037,-2813,10036,-2812xm10036,-2812l10035,-2812,10036,-2812,10036,-2812xm10029,-2808l10032,-2811,10031,-2809,10029,-2808xm10031,-2809l10032,-2811,10034,-2811,10031,-2809xm10030,-2808l10029,-2808,10031,-2809,10030,-2808xm9977,-2803l9984,-2809,9983,-2809,10030,-2809,10029,-2808,10030,-2808,10027,-2804,10026,-2803,9978,-2803,9977,-2803xm9976,-2802l9977,-2803,9978,-2803,9976,-2802xm10023,-2802l9976,-2802,9978,-2803,10026,-2803,10023,-2802xm9991,-2778l9943,-2778,9943,-2778,9943,-2778,9955,-2788,9965,-2796,9977,-2803,9976,-2802,10023,-2802,10016,-2797,10012,-2795,10012,-2795,10009,-2793,10010,-2793,10003,-2787,9993,-2779,9991,-2778xm10009,-2793l10012,-2795,10010,-2794,10009,-2793xm10010,-2794l10012,-2795,10012,-2795,10010,-2794xm10010,-2793l10009,-2793,10010,-2794,10010,-2793xm9943,-2778l9943,-2778,9943,-2778,9943,-2778xm9941,-2739l9899,-2739,9900,-2740,9900,-2740,9913,-2753,9928,-2766,9943,-2778,9943,-2778,9991,-2778,9982,-2772,9982,-2772,9980,-2771,9980,-2771,9973,-2765,9973,-2765,9961,-2756,9946,-2744,9946,-2744,9941,-2739xm9980,-2771l9982,-2772,9981,-2772,9980,-2771xm9981,-2772l9982,-2772,9982,-2772,9981,-2772xm9980,-2771l9980,-2771,9981,-2772,9980,-2771xm9973,-2766l9973,-2766,9973,-2766,9973,-2766xm9973,-2765l9973,-2765,9973,-2766,9973,-2765xm9946,-2744l9946,-2744,9946,-2744,9946,-2744xm9899,-2739l9900,-2740,9900,-2740,9899,-2739xm9899,-2739l9899,-2739,9900,-2740,9899,-2739xm9429,-1675l9539,-2121,9612,-2335,9668,-2450,9714,-2526,9754,-2579,9816,-2654,9840,-2681,9840,-2681,9859,-2703,9879,-2722,9899,-2739,9899,-2739,9941,-2739,9933,-2733,9933,-2733,9932,-2732,9932,-2732,9919,-2718,9899,-2702,9899,-2702,9898,-2701,9898,-2701,9881,-2683,9881,-2683,9880,-2683,9880,-2683,9862,-2661,9838,-2635,9838,-2635,9777,-2561,9777,-2561,9738,-2510,9738,-2510,9738,-2509,9738,-2509,9694,-2436,9694,-2436,9693,-2435,9693,-2435,9639,-2325,9639,-2325,9638,-2323,9638,-2323,9567,-2113,9567,-2113,9567,-2113,9567,-2112,9460,-1677,9430,-1677,9429,-1675xm9933,-2732l9933,-2733,9933,-2733,9933,-2732xm9932,-2732l9932,-2732,9933,-2732,9932,-2732xm9898,-2701l9899,-2702,9899,-2701,9898,-2701xm9899,-2701l9899,-2702,9899,-2702,9899,-2701xm9898,-2701l9898,-2701,9899,-2701,9898,-2701xm9881,-2683l9881,-2683,9881,-2683,9881,-2683xm9880,-2683l9880,-2683,9881,-2683,9880,-2683xm9840,-2680l9840,-2681,9840,-2681,9840,-2680xm9838,-2636l9838,-2636,9838,-2636,9838,-2636xm9838,-2635l9838,-2635,9838,-2636,9838,-2635xm9776,-2561l9777,-2561,9777,-2561,9776,-2561xm9776,-2561l9776,-2561,9776,-2561,9776,-2561xm9738,-2509l9738,-2510,9738,-2510,9738,-2509xm9738,-2510l9738,-2510,9738,-2510,9738,-2510xm9738,-2509l9738,-2509,9738,-2510,9738,-2509xm9693,-2435l9694,-2436,9694,-2436,9693,-2435xm9694,-2436l9694,-2436,9694,-2436,9694,-2436xm9693,-2435l9693,-2435,9694,-2436,9693,-2435xm9638,-2323l9639,-2325,9638,-2324,9638,-2323xm9638,-2324l9639,-2325,9639,-2325,9638,-2324xm9638,-2323l9638,-2323,9638,-2324,9638,-2323xm9567,-2112l9567,-2113,9567,-2113,9567,-2112xm9567,-2113l9567,-2113,9567,-2113,9567,-2113xm9567,-2112l9567,-2112,9567,-2113,9567,-2112xm9429,-1673l9429,-1675,9430,-1677,9429,-1673xm9459,-1673l9429,-1673,9430,-1677,9460,-1677,9459,-1673xm9330,-1440l9296,-1440,9307,-1447,9301,-1447,9429,-1675,9429,-1673,9459,-1673,9456,-1664,9334,-1447,9307,-1447,9300,-1446,9333,-1446,9330,-1440xm7557,-1444l7422,-1447,7150,-1456,7016,-1463,7004,-1464,7006,-1493,7018,-1492,7018,-1492,7152,-1485,7289,-1480,7288,-1480,7422,-1476,7422,-1476,7557,-1473,7692,-1468,7691,-1468,8094,-1461,8094,-1461,8365,-1456,8365,-1456,8500,-1454,8764,-1444,7556,-1444,7557,-1444xm9296,-1440l9300,-1446,9307,-1447,9296,-1440xm9324,-1430l9172,-1430,9175,-1430,9173,-1430,9300,-1446,9296,-1440,9330,-1440,9324,-1430xm8500,-1425l8231,-1430,8231,-1430,7960,-1435,7960,-1435,7691,-1439,7556,-1444,8764,-1444,8770,-1444,8769,-1444,9038,-1435,9038,-1435,9173,-1430,9172,-1430,9324,-1430,9321,-1425,8499,-1425,8500,-1425xm9172,-1430l9173,-1430,9175,-1430,9172,-1430xm8903,-1411l8499,-1425,9321,-1425,9318,-1419,9254,-1411,8902,-1411,8903,-1411xm9175,-1401l8902,-1411,9254,-1411,9175,-1401xe">
              <v:path arrowok="t"/>
              <v:fill on="t" focussize="0,0"/>
              <v:stroke on="f"/>
              <v:imagedata o:title=""/>
              <o:lock v:ext="edit"/>
            </v:shape>
            <v:line id="_x0000_s1362" o:spid="_x0000_s1362" o:spt="20" style="position:absolute;left:7037;top:-2758;height:0;width:384;" stroked="t" coordsize="21600,21600">
              <v:path arrowok="t"/>
              <v:fill focussize="0,0"/>
              <v:stroke weight="1.44pt" color="#96B852"/>
              <v:imagedata o:title=""/>
              <o:lock v:ext="edit"/>
            </v:line>
            <v:shape id="_x0000_s1363" o:spid="_x0000_s1363" style="position:absolute;left:6293;top:-3460;height:3462;width:5000;" fillcolor="#858585" filled="t" stroked="f" coordorigin="6293,-3460" coordsize="5000,3462" path="m11293,2l6293,2,6293,-3460,11293,-3460,11293,-3453,6308,-3453,6301,-3445,6308,-3445,6308,-13,6301,-13,6308,-6,11293,-6,11293,2xm6308,-3445l6301,-3445,6308,-3453,6308,-3445xm11278,-3445l6308,-3445,6308,-3453,11278,-3453,11278,-3445xm11278,-6l11278,-3453,11286,-3445,11293,-3445,11293,-13,11286,-13,11278,-6xm11293,-3445l11286,-3445,11278,-3453,11293,-3453,11293,-3445xm6308,-6l6301,-13,6308,-13,6308,-6xm11278,-6l6308,-6,6308,-13,11278,-13,11278,-6xm11293,-6l11278,-6,11286,-13,11293,-13,11293,-6xe">
              <v:path arrowok="t"/>
              <v:fill on="t" focussize="0,0"/>
              <v:stroke on="f"/>
              <v:imagedata o:title=""/>
              <o:lock v:ext="edit"/>
            </v:shape>
            <v:shape id="_x0000_s1364" o:spid="_x0000_s1364" o:spt="75" type="#_x0000_t75" style="position:absolute;left:10855;top:-3097;height:161;width:226;" filled="f" stroked="f" coordsize="21600,21600">
              <v:path/>
              <v:fill on="f" focussize="0,0"/>
              <v:stroke on="f"/>
              <v:imagedata r:id="rId22" o:title=""/>
              <o:lock v:ext="edit" aspectratio="t"/>
            </v:shape>
            <v:shape id="_x0000_s1365" o:spid="_x0000_s1365" o:spt="202" type="#_x0000_t202" style="position:absolute;left:6569;top:-3325;height:949;width:337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71" w:lineRule="exact"/>
                      <w:ind w:left="1092" w:right="0" w:firstLine="0"/>
                      <w:jc w:val="left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z w:val="21"/>
                      </w:rPr>
                      <w:t>Output Power VS THD + N%</w:t>
                    </w:r>
                  </w:p>
                  <w:p>
                    <w:pPr>
                      <w:tabs>
                        <w:tab w:val="left" w:pos="896"/>
                      </w:tabs>
                      <w:spacing w:before="0" w:line="133" w:lineRule="exact"/>
                      <w:ind w:left="0" w:right="0" w:firstLine="0"/>
                      <w:jc w:val="lef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 xml:space="preserve">100 </w:t>
                    </w:r>
                    <w:r>
                      <w:rPr>
                        <w:rFonts w:ascii="Times New Roman"/>
                        <w:sz w:val="18"/>
                        <w:u w:val="thick" w:color="BC4946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thick" w:color="BC4946"/>
                      </w:rPr>
                      <w:tab/>
                    </w:r>
                  </w:p>
                  <w:p>
                    <w:pPr>
                      <w:spacing w:before="0" w:line="126" w:lineRule="exact"/>
                      <w:ind w:left="895" w:right="0" w:firstLine="0"/>
                      <w:jc w:val="left"/>
                      <w:rPr>
                        <w:rFonts w:ascii="Calibri" w:hAnsi="Calibri"/>
                        <w:sz w:val="14"/>
                      </w:rPr>
                    </w:pPr>
                    <w:r>
                      <w:rPr>
                        <w:rFonts w:ascii="Calibri" w:hAnsi="Calibri"/>
                        <w:sz w:val="14"/>
                      </w:rPr>
                      <w:t>VDD = 5V RL = 4Ω Claas_AB</w:t>
                    </w:r>
                  </w:p>
                  <w:p>
                    <w:pPr>
                      <w:spacing w:before="38"/>
                      <w:ind w:left="895" w:right="0" w:firstLine="0"/>
                      <w:jc w:val="left"/>
                      <w:rPr>
                        <w:rFonts w:ascii="Calibri" w:hAnsi="Calibri"/>
                        <w:sz w:val="14"/>
                      </w:rPr>
                    </w:pPr>
                    <w:r>
                      <w:rPr>
                        <w:rFonts w:ascii="Calibri" w:hAnsi="Calibri"/>
                        <w:sz w:val="14"/>
                      </w:rPr>
                      <w:t>VDD = 4.2V RL = 4Ω Claas_AB</w:t>
                    </w:r>
                  </w:p>
                  <w:p>
                    <w:pPr>
                      <w:spacing w:before="93" w:line="216" w:lineRule="exact"/>
                      <w:ind w:left="91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10</w:t>
                    </w:r>
                  </w:p>
                </w:txbxContent>
              </v:textbox>
            </v:shape>
            <v:shape id="_x0000_s1366" o:spid="_x0000_s1366" o:spt="202" type="#_x0000_t202" style="position:absolute;left:6749;top:-1954;height:180;width:11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w w:val="99"/>
                        <w:sz w:val="18"/>
                      </w:rPr>
                      <w:t>1</w:t>
                    </w:r>
                  </w:p>
                </w:txbxContent>
              </v:textbox>
            </v:shape>
            <v:shape id="_x0000_s1367" o:spid="_x0000_s1367" o:spt="202" type="#_x0000_t202" style="position:absolute;left:6614;top:-1352;height:180;width:24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0.1</w:t>
                    </w:r>
                  </w:p>
                </w:txbxContent>
              </v:textbox>
            </v:shape>
            <v:shape id="_x0000_s1368" o:spid="_x0000_s1368" o:spt="202" type="#_x0000_t202" style="position:absolute;left:6521;top:-747;height:180;width:3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0.01</w:t>
                    </w:r>
                  </w:p>
                </w:txbxContent>
              </v:textbox>
            </v:shape>
            <v:shape id="_x0000_s1369" o:spid="_x0000_s1369" o:spt="202" type="#_x0000_t202" style="position:absolute;left:6893;top:-514;height:180;width:24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0.1</w:t>
                    </w:r>
                  </w:p>
                </w:txbxContent>
              </v:textbox>
            </v:shape>
            <v:shape id="_x0000_s1370" o:spid="_x0000_s1370" o:spt="202" type="#_x0000_t202" style="position:absolute;left:8174;top:-526;height:416;width:182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51" w:lineRule="exact"/>
                      <w:ind w:left="0" w:right="75" w:firstLine="0"/>
                      <w:jc w:val="center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w w:val="99"/>
                        <w:sz w:val="18"/>
                      </w:rPr>
                      <w:t>1</w:t>
                    </w:r>
                  </w:p>
                  <w:p>
                    <w:pPr>
                      <w:spacing w:before="0" w:line="265" w:lineRule="exact"/>
                      <w:ind w:left="-1" w:right="18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rFonts w:ascii="Calibri" w:eastAsia="Calibri"/>
                        <w:sz w:val="21"/>
                      </w:rPr>
                      <w:t>Output Power (W)</w:t>
                    </w:r>
                  </w:p>
                </w:txbxContent>
              </v:textbox>
            </v:shape>
            <v:shape id="_x0000_s1371" o:spid="_x0000_s1371" o:spt="202" type="#_x0000_t202" style="position:absolute;left:10985;top:-514;height:180;width:20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10</w:t>
                    </w:r>
                  </w:p>
                </w:txbxContent>
              </v:textbox>
            </v:shape>
          </v:group>
        </w:pict>
      </w:r>
      <w:r>
        <w:pict>
          <v:group id="_x0000_s1372" o:spid="_x0000_s1372" o:spt="203" style="position:absolute;left:0pt;margin-left:56pt;margin-top:50.1pt;height:170.8pt;width:250.15pt;mso-position-horizontal-relative:page;z-index:3072;mso-width-relative:page;mso-height-relative:page;" coordorigin="1121,1003" coordsize="5003,3416">
            <o:lock v:ext="edit"/>
            <v:line id="_x0000_s1373" o:spid="_x0000_s1373" o:spt="20" style="position:absolute;left:2003;top:3537;height:0;width:3739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374" o:spid="_x0000_s1374" style="position:absolute;left:2003;top:3186;height:250;width:3739;" filled="f" stroked="t" coordorigin="2003,3186" coordsize="3739,250" path="m2003,3436l5742,3436m2003,3361l5742,3361m2003,3306l5742,3306m2003,3261l5742,3261m2003,3220l5742,3220m2003,3186l5742,3186e">
              <v:path arrowok="t"/>
              <v:fill on="f" focussize="0,0"/>
              <v:stroke weight="0.72pt" color="#B7B7B7"/>
              <v:imagedata o:title=""/>
              <o:lock v:ext="edit"/>
            </v:shape>
            <v:line id="_x0000_s1375" o:spid="_x0000_s1375" o:spt="20" style="position:absolute;left:2003;top:3157;height:0;width:3739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376" o:spid="_x0000_s1376" o:spt="20" style="position:absolute;left:2003;top:3131;height:0;width:3739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377" o:spid="_x0000_s1377" o:spt="20" style="position:absolute;left:2003;top:2955;height:0;width:3739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378" o:spid="_x0000_s1378" o:spt="20" style="position:absolute;left:2003;top:2852;height:0;width:3739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379" o:spid="_x0000_s1379" style="position:absolute;left:2003;top:2679;height:101;width:3739;" filled="f" stroked="t" coordorigin="2003,2679" coordsize="3739,101" path="m2003,2780l5742,2780m2003,2724l5742,2724m2003,2679l5742,2679e">
              <v:path arrowok="t"/>
              <v:fill on="f" focussize="0,0"/>
              <v:stroke weight="0.72pt" color="#B7B7B7"/>
              <v:imagedata o:title=""/>
              <o:lock v:ext="edit"/>
            </v:shape>
            <v:line id="_x0000_s1380" o:spid="_x0000_s1380" o:spt="20" style="position:absolute;left:2003;top:2638;height:0;width:3739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381" o:spid="_x0000_s1381" style="position:absolute;left:2003;top:2576;height:28;width:3739;" filled="f" stroked="t" coordorigin="2003,2576" coordsize="3739,28" path="m2003,2604l5742,2604m2003,2576l5742,2576e">
              <v:path arrowok="t"/>
              <v:fill on="f" focussize="0,0"/>
              <v:stroke weight="0.72pt" color="#B7B7B7"/>
              <v:imagedata o:title=""/>
              <o:lock v:ext="edit"/>
            </v:shape>
            <v:line id="_x0000_s1382" o:spid="_x0000_s1382" o:spt="20" style="position:absolute;left:2003;top:2550;height:0;width:3739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383" o:spid="_x0000_s1383" o:spt="20" style="position:absolute;left:2003;top:2375;height:0;width:3739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384" o:spid="_x0000_s1384" o:spt="20" style="position:absolute;left:2003;top:2272;height:0;width:3739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385" o:spid="_x0000_s1385" style="position:absolute;left:2003;top:2099;height:101;width:3739;" filled="f" stroked="t" coordorigin="2003,2099" coordsize="3739,101" path="m2003,2200l5742,2200m2003,2145l5742,2145m2003,2099l5742,2099e">
              <v:path arrowok="t"/>
              <v:fill on="f" focussize="0,0"/>
              <v:stroke weight="0.72pt" color="#B7B7B7"/>
              <v:imagedata o:title=""/>
              <o:lock v:ext="edit"/>
            </v:shape>
            <v:line id="_x0000_s1386" o:spid="_x0000_s1386" o:spt="20" style="position:absolute;left:2003;top:2058;height:0;width:3739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387" o:spid="_x0000_s1387" style="position:absolute;left:2003;top:1516;height:509;width:3739;" filled="f" stroked="t" coordorigin="2003,1516" coordsize="3739,509" path="m2003,2025l5742,2025m2003,1996l5742,1996m2003,1794l5742,1794m2003,1691l5742,1691m2003,1619l5742,1619m2003,1564l5742,1564m2003,1516l5742,1516e">
              <v:path arrowok="t"/>
              <v:fill on="f" focussize="0,0"/>
              <v:stroke weight="0.72pt" color="#B7B7B7"/>
              <v:imagedata o:title=""/>
              <o:lock v:ext="edit"/>
            </v:shape>
            <v:line id="_x0000_s1388" o:spid="_x0000_s1388" o:spt="20" style="position:absolute;left:2003;top:1477;height:0;width:3739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389" o:spid="_x0000_s1389" style="position:absolute;left:2003;top:1415;height:29;width:3739;" filled="f" stroked="t" coordorigin="2003,1415" coordsize="3739,29" path="m2003,1444l5742,1444m2003,1415l5742,1415e">
              <v:path arrowok="t"/>
              <v:fill on="f" focussize="0,0"/>
              <v:stroke weight="0.72pt" color="#B7B7B7"/>
              <v:imagedata o:title=""/>
              <o:lock v:ext="edit"/>
            </v:shape>
            <v:line id="_x0000_s1390" o:spid="_x0000_s1390" o:spt="20" style="position:absolute;left:2003;top:1388;height:0;width:3739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391" o:spid="_x0000_s1391" o:spt="20" style="position:absolute;left:2003;top:3711;height:0;width:3739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shape id="_x0000_s1392" o:spid="_x0000_s1392" style="position:absolute;left:2343;top:1388;height:2323;width:540;" filled="f" stroked="t" coordorigin="2343,1388" coordsize="540,2323" path="m2343,1388l2343,3711m2542,1388l2542,3711m2684,1388l2684,3711m2794,1388l2794,3711m2883,1388l2883,3711e">
              <v:path arrowok="t"/>
              <v:fill on="f" focussize="0,0"/>
              <v:stroke weight="0.72pt" color="#B7B7B7"/>
              <v:imagedata o:title=""/>
              <o:lock v:ext="edit"/>
            </v:shape>
            <v:line id="_x0000_s1393" o:spid="_x0000_s1393" o:spt="20" style="position:absolute;left:2960;top:1388;height:2323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394" o:spid="_x0000_s1394" style="position:absolute;left:3024;top:1388;height:2323;width:452;" filled="f" stroked="t" coordorigin="3024,1388" coordsize="452,2323" path="m3024,1388l3024,3711m3082,1388l3082,3711m3476,1388l3476,3711e">
              <v:path arrowok="t"/>
              <v:fill on="f" focussize="0,0"/>
              <v:stroke weight="0.72pt" color="#B7B7B7"/>
              <v:imagedata o:title=""/>
              <o:lock v:ext="edit"/>
            </v:shape>
            <v:line id="_x0000_s1395" o:spid="_x0000_s1395" o:spt="20" style="position:absolute;left:3675;top:1388;height:2323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396" o:spid="_x0000_s1396" style="position:absolute;left:3816;top:1388;height:2323;width:341;" filled="f" stroked="t" coordorigin="3816,1388" coordsize="341,2323" path="m3816,1388l3816,3711m3927,1388l3927,3711m4016,1388l4016,3711m4092,1388l4092,3711m4157,1388l4157,3711e">
              <v:path arrowok="t"/>
              <v:fill on="f" focussize="0,0"/>
              <v:stroke weight="0.72pt" color="#B7B7B7"/>
              <v:imagedata o:title=""/>
              <o:lock v:ext="edit"/>
            </v:shape>
            <v:line id="_x0000_s1397" o:spid="_x0000_s1397" o:spt="20" style="position:absolute;left:4215;top:1388;height:2323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398" o:spid="_x0000_s1398" style="position:absolute;left:4608;top:1388;height:2323;width:341;" filled="f" stroked="t" coordorigin="4608,1388" coordsize="341,2323" path="m4608,1388l4608,3711m4808,1388l4808,3711m4949,1388l4949,3711e">
              <v:path arrowok="t"/>
              <v:fill on="f" focussize="0,0"/>
              <v:stroke weight="0.72pt" color="#B7B7B7"/>
              <v:imagedata o:title=""/>
              <o:lock v:ext="edit"/>
            </v:shape>
            <v:line id="_x0000_s1399" o:spid="_x0000_s1399" o:spt="20" style="position:absolute;left:5060;top:1388;height:2323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400" o:spid="_x0000_s1400" o:spt="20" style="position:absolute;left:5148;top:1388;height:2323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401" o:spid="_x0000_s1401" style="position:absolute;left:5225;top:1388;height:2323;width:65;" filled="f" stroked="t" coordorigin="5225,1388" coordsize="65,2323" path="m5225,1388l5225,3711m5290,1388l5290,3711e">
              <v:path arrowok="t"/>
              <v:fill on="f" focussize="0,0"/>
              <v:stroke weight="0.72pt" color="#B7B7B7"/>
              <v:imagedata o:title=""/>
              <o:lock v:ext="edit"/>
            </v:shape>
            <v:line id="_x0000_s1402" o:spid="_x0000_s1402" o:spt="20" style="position:absolute;left:5348;top:1388;height:2323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403" o:spid="_x0000_s1403" o:spt="20" style="position:absolute;left:5741;top:1388;height:2323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404" o:spid="_x0000_s1404" o:spt="20" style="position:absolute;left:1938;top:1384;height:0;width:65;" stroked="t" coordsize="21600,21600">
              <v:path arrowok="t"/>
              <v:fill focussize="0,0"/>
              <v:stroke weight="0.4pt" color="#858585"/>
              <v:imagedata o:title=""/>
              <o:lock v:ext="edit"/>
            </v:line>
            <v:shape id="_x0000_s1405" o:spid="_x0000_s1405" style="position:absolute;left:1938;top:1392;height:2;width:65;" filled="f" stroked="t" coordorigin="1938,1392" coordsize="65,0" path="m1938,1392l1996,1392m1996,1392l2003,1392e">
              <v:path arrowok="t"/>
              <v:fill on="f" focussize="0,0"/>
              <v:stroke weight="0.4pt" color="#858585"/>
              <v:imagedata o:title=""/>
              <o:lock v:ext="edit"/>
            </v:shape>
            <v:line id="_x0000_s1406" o:spid="_x0000_s1406" o:spt="20" style="position:absolute;left:2003;top:1396;height:564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407" o:spid="_x0000_s1407" o:spt="20" style="position:absolute;left:1996;top:1968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408" o:spid="_x0000_s1408" o:spt="20" style="position:absolute;left:2003;top:1976;height:566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409" o:spid="_x0000_s1409" o:spt="20" style="position:absolute;left:1996;top:2549;height:0;width:7;" stroked="t" coordsize="21600,21600">
              <v:path arrowok="t"/>
              <v:fill focussize="0,0"/>
              <v:stroke weight="0.7pt" color="#858585"/>
              <v:imagedata o:title=""/>
              <o:lock v:ext="edit"/>
            </v:line>
            <v:line id="_x0000_s1410" o:spid="_x0000_s1410" o:spt="20" style="position:absolute;left:2003;top:2556;height:566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411" o:spid="_x0000_s1411" o:spt="20" style="position:absolute;left:1996;top:3130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412" o:spid="_x0000_s1412" o:spt="20" style="position:absolute;left:2003;top:3138;height:566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413" o:spid="_x0000_s1413" o:spt="20" style="position:absolute;left:1996;top:3707;height:0;width:7;" stroked="t" coordsize="21600,21600">
              <v:path arrowok="t"/>
              <v:fill focussize="0,0"/>
              <v:stroke weight="0.3pt" color="#858585"/>
              <v:imagedata o:title=""/>
              <o:lock v:ext="edit"/>
            </v:line>
            <v:line id="_x0000_s1414" o:spid="_x0000_s1414" o:spt="20" style="position:absolute;left:2003;top:1392;height:0;width:7;" stroked="t" coordsize="21600,21600">
              <v:path arrowok="t"/>
              <v:fill focussize="0,0"/>
              <v:stroke weight="0.36pt" color="#858585"/>
              <v:imagedata o:title=""/>
              <o:lock v:ext="edit"/>
            </v:line>
            <v:shape id="_x0000_s1415" o:spid="_x0000_s1415" style="position:absolute;left:3136;top:1388;height:2323;width:1133;" filled="f" stroked="t" coordorigin="3136,1388" coordsize="1133,2323" path="m3136,1388l3136,3711m4269,1388l4269,3711e">
              <v:path arrowok="t"/>
              <v:fill on="f" focussize="0,0"/>
              <v:stroke weight="0.72pt" color="#858585"/>
              <v:imagedata o:title=""/>
              <o:lock v:ext="edit"/>
            </v:shape>
            <v:line id="_x0000_s1416" o:spid="_x0000_s1416" o:spt="20" style="position:absolute;left:5401;top:1388;height:2323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shape id="_x0000_s1417" o:spid="_x0000_s1417" style="position:absolute;left:1938;top:1968;height:2;width:3804;" filled="f" stroked="t" coordorigin="1938,1968" coordsize="3804,0" path="m1938,1968l1996,1968m2003,1968l2010,1968m2010,1968l3129,1968m3143,1968l4262,1968m4276,1968l5394,1968m5408,1968l5742,1968e">
              <v:path arrowok="t"/>
              <v:fill on="f" focussize="0,0"/>
              <v:stroke weight="0.72pt" color="#858585"/>
              <v:imagedata o:title=""/>
              <o:lock v:ext="edit"/>
            </v:shape>
            <v:shape id="_x0000_s1418" o:spid="_x0000_s1418" style="position:absolute;left:1938;top:2549;height:581;width:73;" filled="f" stroked="t" coordorigin="1938,2549" coordsize="73,581" path="m1938,2549l1996,2549m2003,2549l2010,2549m1938,3130l1996,3130m2003,3130l2010,3130e">
              <v:path arrowok="t"/>
              <v:fill on="f" focussize="0,0"/>
              <v:stroke weight="0.72pt" color="#858585"/>
              <v:imagedata o:title=""/>
              <o:lock v:ext="edit"/>
            </v:shape>
            <v:line id="_x0000_s1419" o:spid="_x0000_s1419" o:spt="20" style="position:absolute;left:1938;top:3707;height:0;width:58;" stroked="t" coordsize="21600,21600">
              <v:path arrowok="t"/>
              <v:fill focussize="0,0"/>
              <v:stroke weight="0.3pt" color="#858585"/>
              <v:imagedata o:title=""/>
              <o:lock v:ext="edit"/>
            </v:line>
            <v:line id="_x0000_s1420" o:spid="_x0000_s1420" o:spt="20" style="position:absolute;left:1938;top:3714;height:0;width:65;" stroked="t" coordsize="21600,21600">
              <v:path arrowok="t"/>
              <v:fill focussize="0,0"/>
              <v:stroke weight="0.4pt" color="#858585"/>
              <v:imagedata o:title=""/>
              <o:lock v:ext="edit"/>
            </v:line>
            <v:line id="_x0000_s1421" o:spid="_x0000_s1421" o:spt="20" style="position:absolute;left:2003;top:3708;height:0;width:7;" stroked="t" coordsize="21600,21600">
              <v:path arrowok="t"/>
              <v:fill focussize="0,0"/>
              <v:stroke weight="0.36pt" color="#858585"/>
              <v:imagedata o:title=""/>
              <o:lock v:ext="edit"/>
            </v:line>
            <v:shape id="_x0000_s1422" o:spid="_x0000_s1422" style="position:absolute;left:2082;top:1535;height:1774;width:3660;" fillcolor="#006EC0" filled="t" stroked="f" coordorigin="2082,1535" coordsize="3660,1774" path="m4469,2648l4320,2648,4321,2648,4321,2648,4365,2643,4408,2646,4408,2646,4409,2646,4452,2646,4469,2648xm4234,2651l4278,2646,4321,2648,4320,2648,4469,2648,4495,2651,4235,2651,4234,2651xm4320,2648l4321,2648,4321,2648,4320,2648xm4004,2699l3932,2699,3933,2699,3933,2699,4019,2675,4063,2667,4107,2660,4150,2655,4194,2651,4234,2651,4234,2651,4495,2651,4538,2655,4577,2662,4366,2662,4364,2662,4365,2662,4340,2665,4279,2665,4278,2665,4278,2665,4236,2670,4195,2670,4194,2670,4194,2670,4152,2674,4109,2679,4109,2679,4066,2686,4024,2693,4024,2693,4023,2694,4023,2694,4004,2699xm4495,2651l4234,2651,4235,2651,4495,2651,4495,2651,4495,2651,4495,2651xm4365,2662l4364,2662,4366,2662,4365,2662xm4450,2665l4408,2665,4365,2662,4366,2662,4577,2662,4582,2663,4582,2663,4583,2663,4583,2663,4604,2665,4450,2665,4450,2665xm4583,2663l4583,2663,4582,2663,4583,2663xm4278,2665l4278,2665,4279,2665,4278,2665xm4321,2667l4278,2665,4279,2665,4340,2665,4321,2667xm4536,2674l4493,2670,4450,2665,4451,2665,4605,2665,4626,2667,4655,2674,4535,2674,4536,2674xm4605,2665l4451,2665,4450,2665,4604,2665,4605,2665xm4194,2670l4194,2670,4195,2670,4194,2670xm4236,2670l4194,2670,4195,2670,4236,2670,4236,2670xm4656,2674l4536,2674,4535,2674,4655,2674,4656,2674xm4623,2686l4580,2682,4536,2674,4536,2674,4656,2674,4669,2677,4700,2685,4622,2685,4623,2686xm4152,2674l4152,2674,4152,2674,4152,2674xm4109,2679l4110,2679,4110,2679,4109,2679xm4109,2679l4109,2679,4109,2679,4109,2679xm4623,2686l4622,2686,4622,2685,4623,2686xm4701,2686l4623,2686,4622,2685,4700,2685,4701,2686xm4067,2686l4067,2686,4067,2686,4067,2686xm4729,2695l4665,2695,4623,2686,4623,2686,4701,2686,4713,2689,4729,2695xm4023,2694l4024,2693,4023,2694,4023,2694xm4023,2694l4024,2693,4024,2693,4023,2694xm4023,2694l4023,2694,4023,2694,4023,2694xm4707,2707l4665,2695,4665,2695,4729,2695,4756,2706,4756,2706,4759,2707,4706,2707,4707,2707xm3933,2699l3933,2699,3933,2699,3933,2699xm3846,2725l3889,2708,3933,2699,3932,2699,4004,2699,3937,2717,3902,2725,3847,2725,3846,2725xm4707,2707l4707,2707,4706,2707,4707,2707xm4760,2707l4707,2707,4706,2707,4759,2707,4760,2707xm4838,2738l4791,2738,4790,2738,4790,2738,4750,2724,4707,2707,4707,2707,4760,2707,4798,2720,4838,2738xm3845,2725l3846,2725,3847,2725,3845,2725xm3900,2725l3845,2725,3847,2725,3902,2725,3900,2725xm3716,2775l3758,2754,3802,2735,3846,2725,3845,2725,3900,2725,3896,2726,3896,2726,3894,2727,3894,2727,3852,2743,3810,2753,3809,2753,3807,2754,3808,2754,3766,2772,3760,2775,3716,2775,3716,2775xm3894,2727l3896,2726,3895,2726,3894,2727xm3895,2726l3896,2726,3896,2726,3895,2726xm3894,2727l3894,2727,3895,2726,3894,2727xm4790,2738l4790,2738,4790,2738,4790,2738xm4876,2757l4833,2757,4790,2738,4791,2738,4838,2738,4841,2739,4876,2757xm3807,2754l3809,2753,3808,2753,3807,2754xm3808,2753l3809,2753,3810,2753,3808,2753xm3808,2754l3807,2754,3808,2753,3808,2754xm4914,2779l4877,2779,4876,2778,4876,2778,4833,2757,4833,2757,4876,2757,4886,2762,4914,2779xm3766,2772l3766,2772,3766,2772,3766,2772xm3766,2772l3766,2772,3766,2772,3766,2772xm3715,2776l3716,2775,3716,2775,3715,2776xm3759,2776l3715,2776,3716,2775,3760,2775,3759,2776xm3670,2812l3630,2812,3631,2812,3631,2812,3674,2787,3716,2775,3715,2776,3759,2776,3722,2793,3684,2805,3683,2805,3681,2805,3681,2805,3670,2812xm4876,2779l4876,2778,4876,2778,4876,2779xm4996,2831l4962,2831,4919,2804,4876,2779,4877,2779,4914,2779,4929,2788,4972,2815,4996,2831xm3681,2805l3683,2805,3682,2805,3681,2805xm3682,2805l3683,2805,3684,2805,3682,2805xm3681,2805l3681,2805,3682,2805,3681,2805xm3630,2812l3631,2812,3631,2812,3630,2812xm3630,2834l3588,2834,3588,2833,3588,2833,3630,2812,3630,2812,3670,2812,3640,2829,3630,2834xm5084,2885l5048,2885,5005,2860,4962,2831,4962,2831,4996,2831,5015,2844,5015,2844,5015,2844,5015,2844,5058,2868,5084,2885xm3588,2833l3588,2833,3588,2833,3588,2833xm3537,2880l3500,2880,3545,2853,3588,2833,3588,2834,3630,2834,3596,2851,3554,2869,3554,2869,3553,2870,3553,2870,3537,2880xm5015,2844l5015,2844,5015,2844,5015,2844xm5015,2844l5015,2844,5015,2844,5015,2844xm3553,2870l3554,2869,3553,2870,3553,2870xm3553,2870l3554,2869,3554,2869,3553,2870xm3553,2870l3553,2870,3553,2870,3553,2870xm3458,2905l3500,2880,3500,2880,3537,2880,3510,2896,3496,2905,3459,2905,3458,2905xm5168,2939l5135,2939,5066,2896,5048,2884,5048,2885,5084,2885,5102,2896,5145,2923,5168,2939xm3457,2906l3458,2905,3459,2905,3457,2906xm3494,2906l3457,2906,3459,2905,3496,2905,3494,2906xm3405,2947l3371,2947,3371,2947,3371,2947,3415,2917,3458,2905,3457,2906,3494,2906,3466,2923,3426,2934,3424,2934,3422,2935,3422,2935,3405,2947xm3422,2935l3424,2934,3423,2935,3422,2935xm3423,2935l3424,2934,3426,2934,3423,2935xm3422,2935l3422,2935,3423,2935,3422,2935xm5176,2969l5135,2939,5135,2939,5168,2939,5190,2955,5199,2968,5175,2968,5176,2969xm3371,2947l3371,2947,3371,2947,3371,2947xm3365,2973l3328,2973,3328,2973,3328,2973,3371,2947,3371,2947,3405,2947,3381,2963,3365,2973xm5177,2970l5176,2969,5175,2968,5177,2970xm5201,2970l5177,2970,5175,2968,5199,2968,5201,2970xm5329,3120l5303,3120,5262,3075,5219,3026,5176,2969,5177,2970,5201,2970,5233,3014,5233,3014,5234,3014,5234,3014,5276,3062,5317,3107,5329,3120xm3328,2973l3328,2973,3328,2973,3328,2973xm3241,3026l3284,2997,3328,2973,3328,2973,3365,2973,3338,2989,3294,3013,3294,3013,3294,3014,3294,3014,3276,3025,3242,3025,3241,3026xm3294,3014l3294,3013,3294,3013,3294,3014xm3294,3013l3294,3013,3294,3013,3294,3013xm3294,3014l3294,3014,3294,3013,3294,3014xm5234,3014l5233,3014,5233,3014,5234,3014xm5233,3014l5233,3014,5233,3014,5233,3014xm5234,3014l5234,3014,5233,3014,5234,3014xm3241,3026l3241,3026,3242,3025,3241,3026xm3275,3026l3241,3026,3242,3025,3276,3025,3275,3026xm3072,3120l3114,3093,3155,3069,3199,3045,3241,3026,3241,3026,3275,3026,3251,3043,3208,3062,3208,3062,3207,3062,3207,3062,3165,3086,3124,3109,3108,3119,3073,3119,3072,3120xm3207,3062l3208,3062,3207,3062,3207,3062xm3207,3062l3208,3062,3208,3062,3207,3062xm3207,3062l3207,3062,3207,3062,3207,3062xm3165,3086l3165,3085,3165,3085,3165,3086xm3124,3109l3124,3109,3124,3109,3124,3109xm3124,3109l3124,3109,3124,3109,3124,3109xm3071,3120l3072,3120,3073,3119,3071,3120xm3107,3120l3071,3120,3073,3119,3108,3119,3107,3120xm2895,3211l2855,3211,2861,3210,2858,3209,2899,3186,2983,3153,3030,3135,3072,3120,3071,3120,3107,3120,3080,3137,3036,3153,2992,3170,2908,3204,2908,3204,2907,3204,2907,3204,2895,3211xm5389,3208l5346,3168,5303,3120,5303,3120,5329,3120,5360,3154,5360,3154,5360,3155,5360,3155,5405,3196,5410,3207,5389,3207,5389,3208xm3036,3153l3036,3153,3036,3153,3036,3153xm5360,3154l5360,3154,5360,3154,5360,3154xm5360,3155l5360,3155,5360,3154,5360,3155xm2992,3170l2993,3170,2993,3170,2992,3170xm2907,3204l2908,3204,2907,3204,2907,3204xm2907,3204l2908,3204,2908,3204,2907,3204xm2907,3204l2907,3204,2907,3204,2907,3204xm2875,3222l2728,3222,2730,3222,2729,3222,2771,3212,2817,3204,2858,3209,2855,3211,2895,3211,2875,3222,2730,3222,2729,3222,2875,3222,2875,3222xm5390,3209l5389,3208,5389,3207,5390,3209xm5412,3209l5390,3209,5389,3207,5410,3207,5412,3209xm5483,3303l5434,3289,5389,3208,5390,3209,5412,3209,5446,3272,5443,3272,5448,3277,5459,3277,5483,3283,5480,3284,5610,3284,5595,3290,5529,3290,5524,3290,5526,3291,5483,3303xm2855,3211l2858,3209,2861,3210,2855,3211xm2386,3234l2344,3234,2344,3215,2388,3215,2431,3227,2431,3227,2433,3227,2434,3227,2473,3231,2473,3231,2474,3231,2535,3231,2559,3233,2384,3233,2386,3234xm2728,3222l2729,3222,2730,3222,2728,3222xm2752,3236l2641,3236,2646,3236,2644,3235,2685,3224,2729,3222,2728,3222,2875,3222,2872,3224,2819,3224,2816,3224,2817,3224,2775,3231,2752,3236xm2817,3224l2816,3224,2819,3224,2817,3224xm2862,3229l2817,3224,2819,3224,2872,3224,2862,3229xm2636,3234l2558,3234,2561,3234,2560,3233,2601,3226,2636,3234xm2433,3227l2431,3227,2432,3227,2433,3227xm2432,3227l2431,3227,2431,3227,2432,3227xm2434,3227l2433,3227,2432,3227,2434,3227xm2535,3231l2474,3231,2473,3231,2517,3229,2535,3231xm2775,3231l2775,3230,2775,3230,2775,3231xm2474,3231l2473,3231,2473,3231,2474,3231xm2775,3231l2775,3231,2775,3231,2775,3231xm2473,3250l2428,3246,2384,3233,2387,3234,2636,3234,2644,3235,2641,3236,2752,3236,2731,3241,2695,3242,2690,3242,2687,3243,2688,3243,2678,3246,2599,3246,2601,3246,2590,3248,2516,3248,2517,3248,2473,3250xm2636,3234l2387,3234,2384,3233,2559,3233,2560,3233,2558,3234,2636,3234,2636,3234xm2558,3234l2560,3233,2561,3234,2558,3234xm2641,3236l2644,3235,2646,3236,2641,3236xm2687,3243l2690,3242,2689,3243,2687,3243xm2689,3243l2690,3242,2695,3242,2689,3243xm2688,3243l2687,3243,2689,3243,2688,3243xm2601,3246l2599,3246,2603,3246,2601,3246xm2644,3255l2601,3246,2603,3246,2599,3246,2678,3246,2644,3255xm2517,3248l2516,3248,2517,3248,2517,3248xm2560,3253l2517,3248,2517,3248,2516,3248,2590,3248,2560,3253xm5611,3282l5565,3282,5571,3282,5568,3281,5614,3261,5645,3280,5608,3280,5611,3282xm5610,3284l5486,3284,5483,3283,5526,3271,5568,3281,5565,3282,5611,3282,5612,3283,5610,3284xm5448,3277l5443,3272,5447,3273,5448,3277xm5447,3273l5443,3272,5446,3272,5447,3273xm5459,3277l5448,3277,5447,3273,5459,3277xm5742,3290l5661,3290,5657,3288,5698,3277,5742,3277,5742,3290xm5612,3283l5608,3280,5617,3281,5612,3283xm5655,3309l5612,3283,5617,3281,5608,3280,5645,3280,5657,3288,5653,3289,5661,3290,5742,3290,5742,3295,5702,3295,5699,3296,5700,3296,5655,3309xm5565,3282l5568,3281,5571,3282,5565,3282xm5486,3284l5480,3284,5483,3283,5486,3284xm5661,3290l5653,3289,5657,3288,5661,3290xm5526,3291l5524,3290,5529,3290,5526,3291xm5570,3301l5526,3291,5529,3290,5595,3290,5570,3301xm5700,3296l5699,3296,5702,3295,5700,3296xm5742,3296l5700,3296,5702,3295,5742,3295,5742,3296xm2466,1554l2082,1554,2082,1535,2466,1535,2466,1554xe">
              <v:path arrowok="t"/>
              <v:fill on="t" focussize="0,0"/>
              <v:stroke on="f"/>
              <v:imagedata o:title=""/>
              <o:lock v:ext="edit"/>
            </v:shape>
            <v:shape id="_x0000_s1423" o:spid="_x0000_s1423" style="position:absolute;left:1121;top:1003;height:3416;width:5003;" fillcolor="#858585" filled="t" stroked="f" coordorigin="1121,1003" coordsize="5003,3416" path="m6124,4419l1121,4419,1121,1003,6124,1003,6124,1010,1136,1010,1128,1018,1136,1018,1136,4404,1128,4404,1136,4411,6124,4411,6124,4419xm1136,1018l1128,1018,1136,1010,1136,1018xm6109,1018l1136,1018,1136,1010,6109,1010,6109,1018xm6109,4411l6109,1010,6116,1018,6124,1018,6124,4404,6116,4404,6109,4411xm6124,1018l6116,1018,6109,1010,6124,1010,6124,1018xm1136,4411l1128,4404,1136,4404,1136,4411xm6109,4411l1136,4411,1136,4404,6109,4404,6109,4411xm6124,4411l6109,4411,6116,4404,6124,4404,6124,4411xe">
              <v:path arrowok="t"/>
              <v:fill on="t" focussize="0,0"/>
              <v:stroke on="f"/>
              <v:imagedata o:title=""/>
              <o:lock v:ext="edit"/>
            </v:shape>
            <v:shape id="_x0000_s1424" o:spid="_x0000_s1424" o:spt="75" type="#_x0000_t75" style="position:absolute;left:5551;top:1372;height:154;width:218;" filled="f" stroked="f" coordsize="21600,21600">
              <v:path/>
              <v:fill on="f" focussize="0,0"/>
              <v:stroke on="f"/>
              <v:imagedata r:id="rId22" o:title=""/>
              <o:lock v:ext="edit" aspectratio="t"/>
            </v:shape>
            <v:shape id="_x0000_s1425" o:spid="_x0000_s1425" o:spt="202" type="#_x0000_t202" style="position:absolute;left:1615;top:1305;height:199;width:22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99" w:lineRule="exact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10</w:t>
                    </w:r>
                  </w:p>
                </w:txbxContent>
              </v:textbox>
            </v:shape>
            <v:shape id="_x0000_s1426" o:spid="_x0000_s1426" o:spt="202" type="#_x0000_t202" style="position:absolute;left:2508;top:1142;height:482;width:237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25" w:lineRule="exact"/>
                      <w:ind w:left="331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sz w:val="22"/>
                      </w:rPr>
                      <w:t xml:space="preserve">Frequency VS </w:t>
                    </w:r>
                    <w:r>
                      <w:rPr>
                        <w:rFonts w:ascii="Calibri"/>
                        <w:sz w:val="21"/>
                      </w:rPr>
                      <w:t>THD + N</w:t>
                    </w:r>
                    <w:r>
                      <w:rPr>
                        <w:rFonts w:ascii="Calibri"/>
                        <w:sz w:val="22"/>
                      </w:rPr>
                      <w:t>%</w:t>
                    </w:r>
                  </w:p>
                  <w:p>
                    <w:pPr>
                      <w:spacing w:before="88" w:line="168" w:lineRule="exact"/>
                      <w:ind w:left="0" w:right="0" w:firstLine="0"/>
                      <w:jc w:val="left"/>
                      <w:rPr>
                        <w:rFonts w:ascii="Calibri" w:hAnsi="Calibri"/>
                        <w:sz w:val="14"/>
                      </w:rPr>
                    </w:pPr>
                    <w:r>
                      <w:rPr>
                        <w:rFonts w:ascii="Calibri" w:hAnsi="Calibri"/>
                        <w:sz w:val="14"/>
                      </w:rPr>
                      <w:t>VDD = 5V PO = 1W RL = 4Ω + 33uH</w:t>
                    </w:r>
                  </w:p>
                </w:txbxContent>
              </v:textbox>
            </v:shape>
            <v:shape id="_x0000_s1427" o:spid="_x0000_s1427" o:spt="202" type="#_x0000_t202" style="position:absolute;left:1368;top:1891;height:1930;width:47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3" w:lineRule="exact"/>
                      <w:ind w:left="0" w:right="22" w:firstLine="0"/>
                      <w:jc w:val="righ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5"/>
                        <w:sz w:val="20"/>
                      </w:rPr>
                      <w:t>1</w:t>
                    </w:r>
                  </w:p>
                  <w:p>
                    <w:pPr>
                      <w:spacing w:before="0" w:line="240" w:lineRule="auto"/>
                      <w:rPr>
                        <w:rFonts w:ascii="Arial"/>
                        <w:sz w:val="28"/>
                      </w:rPr>
                    </w:pPr>
                  </w:p>
                  <w:p>
                    <w:pPr>
                      <w:spacing w:before="0"/>
                      <w:ind w:left="176" w:right="4" w:firstLine="0"/>
                      <w:jc w:val="center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0.1</w:t>
                    </w:r>
                  </w:p>
                  <w:p>
                    <w:pPr>
                      <w:spacing w:before="5" w:line="240" w:lineRule="auto"/>
                      <w:rPr>
                        <w:rFonts w:ascii="Arial"/>
                        <w:sz w:val="29"/>
                      </w:rPr>
                    </w:pPr>
                  </w:p>
                  <w:p>
                    <w:pPr>
                      <w:spacing w:before="0"/>
                      <w:ind w:left="0" w:right="22" w:firstLine="0"/>
                      <w:jc w:val="righ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5"/>
                        <w:sz w:val="20"/>
                      </w:rPr>
                      <w:t>0.01</w:t>
                    </w:r>
                  </w:p>
                  <w:p>
                    <w:pPr>
                      <w:spacing w:before="3" w:line="240" w:lineRule="auto"/>
                      <w:rPr>
                        <w:rFonts w:ascii="Arial"/>
                        <w:sz w:val="29"/>
                      </w:rPr>
                    </w:pPr>
                  </w:p>
                  <w:p>
                    <w:pPr>
                      <w:spacing w:before="0" w:line="240" w:lineRule="exact"/>
                      <w:ind w:left="0" w:right="18" w:firstLine="0"/>
                      <w:jc w:val="righ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5"/>
                        <w:sz w:val="20"/>
                      </w:rPr>
                      <w:t>0.001</w:t>
                    </w:r>
                  </w:p>
                </w:txbxContent>
              </v:textbox>
            </v:shape>
            <v:shape id="_x0000_s1428" o:spid="_x0000_s1428" o:spt="202" type="#_x0000_t202" style="position:absolute;left:1901;top:3890;height:199;width:22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99" w:lineRule="exact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10</w:t>
                    </w:r>
                  </w:p>
                </w:txbxContent>
              </v:textbox>
            </v:shape>
            <v:shape id="_x0000_s1429" o:spid="_x0000_s1429" o:spt="202" type="#_x0000_t202" style="position:absolute;left:2986;top:3890;height:199;width:32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99" w:lineRule="exact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100</w:t>
                    </w:r>
                  </w:p>
                </w:txbxContent>
              </v:textbox>
            </v:shape>
            <v:shape id="_x0000_s1430" o:spid="_x0000_s1430" o:spt="202" type="#_x0000_t202" style="position:absolute;left:4068;top:3890;height:199;width:42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99" w:lineRule="exact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1000</w:t>
                    </w:r>
                  </w:p>
                </w:txbxContent>
              </v:textbox>
            </v:shape>
            <v:shape id="_x0000_s1431" o:spid="_x0000_s1431" o:spt="202" type="#_x0000_t202" style="position:absolute;left:5148;top:3890;height:199;width:52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99" w:lineRule="exact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10000</w:t>
                    </w:r>
                  </w:p>
                </w:txbxContent>
              </v:textbox>
            </v:shape>
            <v:shape id="_x0000_s1432" o:spid="_x0000_s1432" o:spt="202" type="#_x0000_t202" style="position:absolute;left:2878;top:4158;height:209;width:126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9" w:lineRule="exact"/>
                      <w:ind w:left="0" w:right="0" w:firstLine="0"/>
                      <w:jc w:val="left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z w:val="21"/>
                      </w:rPr>
                      <w:t>Frequency (HZ)</w:t>
                    </w:r>
                  </w:p>
                </w:txbxContent>
              </v:textbox>
            </v:shape>
          </v:group>
        </w:pict>
      </w:r>
      <w:r>
        <w:pict>
          <v:group id="_x0000_s1433" o:spid="_x0000_s1433" o:spt="203" style="position:absolute;left:0pt;margin-left:314.65pt;margin-top:50.1pt;height:170.8pt;width:250.15pt;mso-position-horizontal-relative:page;z-index:3072;mso-width-relative:page;mso-height-relative:page;" coordorigin="6293,1003" coordsize="5003,3416">
            <o:lock v:ext="edit"/>
            <v:line id="_x0000_s1434" o:spid="_x0000_s1434" o:spt="20" style="position:absolute;left:7027;top:3336;height:0;width:409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435" o:spid="_x0000_s1435" o:spt="20" style="position:absolute;left:7027;top:2943;height:0;width:409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436" o:spid="_x0000_s1436" o:spt="20" style="position:absolute;left:7027;top:2549;height:0;width:409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437" o:spid="_x0000_s1437" o:spt="20" style="position:absolute;left:7027;top:2158;height:0;width:409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shape id="_x0000_s1438" o:spid="_x0000_s1438" style="position:absolute;left:7027;top:1371;height:393;width:4090;" filled="f" stroked="t" coordorigin="7027,1371" coordsize="4090,393" path="m7027,1764l11117,1764m7027,1371l11117,1371e">
              <v:path arrowok="t"/>
              <v:fill on="f" focussize="0,0"/>
              <v:stroke weight="0.72pt" color="#858585"/>
              <v:imagedata o:title=""/>
              <o:lock v:ext="edit"/>
            </v:shape>
            <v:line id="_x0000_s1439" o:spid="_x0000_s1439" o:spt="20" style="position:absolute;left:7128;top:1371;height:2359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440" o:spid="_x0000_s1440" style="position:absolute;left:7231;top:1371;height:2359;width:408;" filled="f" stroked="t" coordorigin="7231,1371" coordsize="408,2359" path="m7231,1371l7231,3730m7334,1371l7334,3730m7435,1371l7435,3730m7639,1371l7639,3730e">
              <v:path arrowok="t"/>
              <v:fill on="f" focussize="0,0"/>
              <v:stroke weight="0.72pt" color="#B7B7B7"/>
              <v:imagedata o:title=""/>
              <o:lock v:ext="edit"/>
            </v:shape>
            <v:line id="_x0000_s1441" o:spid="_x0000_s1441" o:spt="20" style="position:absolute;left:7742;top:1371;height:2359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442" o:spid="_x0000_s1442" style="position:absolute;left:7846;top:1371;height:2359;width:408;" filled="f" stroked="t" coordorigin="7846,1371" coordsize="408,2359" path="m7846,1371l7846,3730m7946,1371l7946,3730m8150,1371l8150,3730m8254,1371l8254,3730e">
              <v:path arrowok="t"/>
              <v:fill on="f" focussize="0,0"/>
              <v:stroke weight="0.72pt" color="#B7B7B7"/>
              <v:imagedata o:title=""/>
              <o:lock v:ext="edit"/>
            </v:shape>
            <v:shape id="_x0000_s1443" o:spid="_x0000_s1443" style="position:absolute;left:8357;top:1371;height:2359;width:101;" filled="f" stroked="t" coordorigin="8357,1371" coordsize="101,2359" path="m8357,1371l8357,3730m8458,1371l8458,3730e">
              <v:path arrowok="t"/>
              <v:fill on="f" focussize="0,0"/>
              <v:stroke weight="0.72pt" color="#B7B7B7"/>
              <v:imagedata o:title=""/>
              <o:lock v:ext="edit"/>
            </v:shape>
            <v:shape id="_x0000_s1444" o:spid="_x0000_s1444" style="position:absolute;left:8664;top:1371;height:2359;width:101;" filled="f" stroked="t" coordorigin="8664,1371" coordsize="101,2359" path="m8664,1371l8664,3730m8765,1371l8765,3730e">
              <v:path arrowok="t"/>
              <v:fill on="f" focussize="0,0"/>
              <v:stroke weight="0.72pt" color="#B7B7B7"/>
              <v:imagedata o:title=""/>
              <o:lock v:ext="edit"/>
            </v:shape>
            <v:line id="_x0000_s1445" o:spid="_x0000_s1445" o:spt="20" style="position:absolute;left:8868;top:1371;height:2359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446" o:spid="_x0000_s1446" style="position:absolute;left:8969;top:1371;height:2359;width:717;" filled="f" stroked="t" coordorigin="8969,1371" coordsize="717,2359" path="m8969,1371l8969,3730m9175,1371l9175,3730m9276,1371l9276,3730m9379,1371l9379,3730m9480,1371l9480,3730m9686,1371l9686,3730e">
              <v:path arrowok="t"/>
              <v:fill on="f" focussize="0,0"/>
              <v:stroke weight="0.72pt" color="#B7B7B7"/>
              <v:imagedata o:title=""/>
              <o:lock v:ext="edit"/>
            </v:shape>
            <v:line id="_x0000_s1447" o:spid="_x0000_s1447" o:spt="20" style="position:absolute;left:9787;top:1371;height:2359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448" o:spid="_x0000_s1448" style="position:absolute;left:9890;top:1371;height:2359;width:101;" filled="f" stroked="t" coordorigin="9890,1371" coordsize="101,2359" path="m9890,1371l9890,3730m9991,1371l9991,3730e">
              <v:path arrowok="t"/>
              <v:fill on="f" focussize="0,0"/>
              <v:stroke weight="0.72pt" color="#B7B7B7"/>
              <v:imagedata o:title=""/>
              <o:lock v:ext="edit"/>
            </v:shape>
            <v:line id="_x0000_s1449" o:spid="_x0000_s1449" o:spt="20" style="position:absolute;left:10198;top:1371;height:2359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450" o:spid="_x0000_s1450" style="position:absolute;left:10298;top:1371;height:2359;width:207;" filled="f" stroked="t" coordorigin="10298,1371" coordsize="207,2359" path="m10298,1371l10298,3730m10402,1371l10402,3730m10505,1371l10505,3730e">
              <v:path arrowok="t"/>
              <v:fill on="f" focussize="0,0"/>
              <v:stroke weight="0.72pt" color="#B7B7B7"/>
              <v:imagedata o:title=""/>
              <o:lock v:ext="edit"/>
            </v:shape>
            <v:line id="_x0000_s1451" o:spid="_x0000_s1451" o:spt="20" style="position:absolute;left:10709;top:1371;height:2359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452" o:spid="_x0000_s1452" style="position:absolute;left:10810;top:1371;height:2359;width:103;" filled="f" stroked="t" coordorigin="10810,1371" coordsize="103,2359" path="m10810,1371l10810,3730m10913,1371l10913,3730e">
              <v:path arrowok="t"/>
              <v:fill on="f" focussize="0,0"/>
              <v:stroke weight="0.72pt" color="#B7B7B7"/>
              <v:imagedata o:title=""/>
              <o:lock v:ext="edit"/>
            </v:shape>
            <v:line id="_x0000_s1453" o:spid="_x0000_s1453" o:spt="20" style="position:absolute;left:11016;top:1371;height:2359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454" o:spid="_x0000_s1454" o:spt="20" style="position:absolute;left:6962;top:1367;height:0;width:65;" stroked="t" coordsize="21600,21600">
              <v:path arrowok="t"/>
              <v:fill focussize="0,0"/>
              <v:stroke weight="0.3pt" color="#858585"/>
              <v:imagedata o:title=""/>
              <o:lock v:ext="edit"/>
            </v:line>
            <v:shape id="_x0000_s1455" o:spid="_x0000_s1455" style="position:absolute;left:6962;top:1374;height:2;width:65;" filled="f" stroked="t" coordorigin="6962,1374" coordsize="65,0" path="m6962,1374l7020,1374m7020,1374l7027,1374e">
              <v:path arrowok="t"/>
              <v:fill on="f" focussize="0,0"/>
              <v:stroke weight="0.4pt" color="#858585"/>
              <v:imagedata o:title=""/>
              <o:lock v:ext="edit"/>
            </v:shape>
            <v:line id="_x0000_s1456" o:spid="_x0000_s1456" o:spt="20" style="position:absolute;left:7027;top:1378;height:378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457" o:spid="_x0000_s1457" o:spt="20" style="position:absolute;left:7020;top:1764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458" o:spid="_x0000_s1458" o:spt="20" style="position:absolute;left:7027;top:1772;height:378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459" o:spid="_x0000_s1459" o:spt="20" style="position:absolute;left:7020;top:2158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460" o:spid="_x0000_s1460" o:spt="20" style="position:absolute;left:7027;top:2166;height:376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461" o:spid="_x0000_s1461" o:spt="20" style="position:absolute;left:7020;top:2549;height:0;width:7;" stroked="t" coordsize="21600,21600">
              <v:path arrowok="t"/>
              <v:fill focussize="0,0"/>
              <v:stroke weight="0.7pt" color="#858585"/>
              <v:imagedata o:title=""/>
              <o:lock v:ext="edit"/>
            </v:line>
            <v:line id="_x0000_s1462" o:spid="_x0000_s1462" o:spt="20" style="position:absolute;left:7027;top:2556;height:380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463" o:spid="_x0000_s1463" o:spt="20" style="position:absolute;left:7020;top:2943;height:0;width:7;" stroked="t" coordsize="21600,21600">
              <v:path arrowok="t"/>
              <v:fill focussize="0,0"/>
              <v:stroke weight="0.7pt" color="#858585"/>
              <v:imagedata o:title=""/>
              <o:lock v:ext="edit"/>
            </v:line>
            <v:line id="_x0000_s1464" o:spid="_x0000_s1464" o:spt="20" style="position:absolute;left:7027;top:2950;height:378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465" o:spid="_x0000_s1465" o:spt="20" style="position:absolute;left:7020;top:3336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466" o:spid="_x0000_s1466" o:spt="20" style="position:absolute;left:7027;top:3344;height:378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467" o:spid="_x0000_s1467" o:spt="20" style="position:absolute;left:7020;top:3730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468" o:spid="_x0000_s1468" o:spt="20" style="position:absolute;left:7020;top:3765;height:0;width:14;" stroked="t" coordsize="21600,21600">
              <v:path arrowok="t"/>
              <v:fill focussize="0,0"/>
              <v:stroke weight="2.7pt" color="#858585"/>
              <v:imagedata o:title=""/>
              <o:lock v:ext="edit"/>
            </v:line>
            <v:line id="_x0000_s1469" o:spid="_x0000_s1469" o:spt="20" style="position:absolute;left:7027;top:1375;height:0;width:7;" stroked="t" coordsize="21600,21600">
              <v:path arrowok="t"/>
              <v:fill focussize="0,0"/>
              <v:stroke weight="0.36pt" color="#858585"/>
              <v:imagedata o:title=""/>
              <o:lock v:ext="edit"/>
            </v:line>
            <v:line id="_x0000_s1470" o:spid="_x0000_s1470" o:spt="20" style="position:absolute;left:7538;top:1371;height:2421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shape id="_x0000_s1471" o:spid="_x0000_s1471" style="position:absolute;left:8050;top:1371;height:2421;width:511;" filled="f" stroked="t" coordorigin="8050,1371" coordsize="511,2421" path="m8050,1371l8050,3792m8561,1371l8561,3792e">
              <v:path arrowok="t"/>
              <v:fill on="f" focussize="0,0"/>
              <v:stroke weight="0.72pt" color="#858585"/>
              <v:imagedata o:title=""/>
              <o:lock v:ext="edit"/>
            </v:shape>
            <v:shape id="_x0000_s1472" o:spid="_x0000_s1472" style="position:absolute;left:9072;top:1371;height:2421;width:511;" filled="f" stroked="t" coordorigin="9072,1371" coordsize="511,2421" path="m9072,1371l9072,3792m9583,1371l9583,3792e">
              <v:path arrowok="t"/>
              <v:fill on="f" focussize="0,0"/>
              <v:stroke weight="0.72pt" color="#858585"/>
              <v:imagedata o:title=""/>
              <o:lock v:ext="edit"/>
            </v:shape>
            <v:line id="_x0000_s1473" o:spid="_x0000_s1473" o:spt="20" style="position:absolute;left:10094;top:1371;height:2421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474" o:spid="_x0000_s1474" o:spt="20" style="position:absolute;left:10606;top:1371;height:2421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475" o:spid="_x0000_s1475" o:spt="20" style="position:absolute;left:11117;top:1370;height:2352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476" o:spid="_x0000_s1476" o:spt="20" style="position:absolute;left:11110;top:3730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477" o:spid="_x0000_s1477" o:spt="20" style="position:absolute;left:11110;top:3765;height:0;width:14;" stroked="t" coordsize="21600,21600">
              <v:path arrowok="t"/>
              <v:fill focussize="0,0"/>
              <v:stroke weight="2.7pt" color="#858585"/>
              <v:imagedata o:title=""/>
              <o:lock v:ext="edit"/>
            </v:line>
            <v:shape id="_x0000_s1478" o:spid="_x0000_s1478" style="position:absolute;left:6962;top:1764;height:2;width:73;" filled="f" stroked="t" coordorigin="6962,1764" coordsize="73,0" path="m6962,1764l7020,1764m7027,1764l7034,1764e">
              <v:path arrowok="t"/>
              <v:fill on="f" focussize="0,0"/>
              <v:stroke weight="0.72pt" color="#858585"/>
              <v:imagedata o:title=""/>
              <o:lock v:ext="edit"/>
            </v:shape>
            <v:shape id="_x0000_s1479" o:spid="_x0000_s1479" style="position:absolute;left:6962;top:2158;height:2;width:73;" filled="f" stroked="t" coordorigin="6962,2158" coordsize="73,0" path="m6962,2158l7020,2158m7027,2158l7034,2158e">
              <v:path arrowok="t"/>
              <v:fill on="f" focussize="0,0"/>
              <v:stroke weight="0.72pt" color="#858585"/>
              <v:imagedata o:title=""/>
              <o:lock v:ext="edit"/>
            </v:shape>
            <v:shape id="_x0000_s1480" o:spid="_x0000_s1480" style="position:absolute;left:6962;top:2549;height:2;width:73;" filled="f" stroked="t" coordorigin="6962,2549" coordsize="73,0" path="m6962,2549l7020,2549m7027,2549l7034,2549e">
              <v:path arrowok="t"/>
              <v:fill on="f" focussize="0,0"/>
              <v:stroke weight="0.72pt" color="#858585"/>
              <v:imagedata o:title=""/>
              <o:lock v:ext="edit"/>
            </v:shape>
            <v:shape id="_x0000_s1481" o:spid="_x0000_s1481" style="position:absolute;left:6962;top:2943;height:2;width:73;" filled="f" stroked="t" coordorigin="6962,2943" coordsize="73,0" path="m6962,2943l7020,2943m7027,2943l7034,2943e">
              <v:path arrowok="t"/>
              <v:fill on="f" focussize="0,0"/>
              <v:stroke weight="0.72pt" color="#858585"/>
              <v:imagedata o:title=""/>
              <o:lock v:ext="edit"/>
            </v:shape>
            <v:shape id="_x0000_s1482" o:spid="_x0000_s1482" style="position:absolute;left:6962;top:3336;height:394;width:4163;" filled="f" stroked="t" coordorigin="6962,3336" coordsize="4163,394" path="m6962,3336l7020,3336m7027,3336l7034,3336m6962,3730l7020,3730m7027,3730l7034,3730m7034,3730l7531,3730m7545,3730l8043,3730m8057,3730l8554,3730m8568,3730l9065,3730m9079,3730l9576,3730m9590,3730l10087,3730m10101,3730l10599,3730m10613,3730l11110,3730m11117,3730l11124,3730e">
              <v:path arrowok="t"/>
              <v:fill on="f" focussize="0,0"/>
              <v:stroke weight="0.72pt" color="#858585"/>
              <v:imagedata o:title=""/>
              <o:lock v:ext="edit"/>
            </v:shape>
            <v:shape id="_x0000_s1483" o:spid="_x0000_s1483" style="position:absolute;left:7023;top:1754;height:1399;width:4099;" fillcolor="#006EC0" filled="t" stroked="f" coordorigin="7023,1754" coordsize="4099,1399" path="m8557,2736l9010,2561,9579,2345,9579,2345,10602,1951,10602,1951,11113,1754,11121,1776,10098,2170,10098,2170,9645,2345,9076,2561,8625,2735,8558,2735,8557,2736xm9579,2345l9579,2345,9579,2345,9579,2345xm9076,2561l9076,2561,9076,2561,9076,2561xm8557,2736l8557,2736,8558,2735,8557,2736xm8623,2736l8557,2736,8558,2735,8625,2735,8623,2736xm8154,2853l8047,2853,8048,2853,8048,2853,8557,2736,8557,2736,8623,2736,8565,2759,8154,2853xm8048,2853l8048,2853,8048,2853,8048,2853xm7031,3152l7023,3130,7535,2932,8048,2853,8047,2853,8154,2853,8052,2877,7544,2955,7542,2955,7540,2956,7541,2956,7031,3152xm7540,2956l7542,2955,7541,2956,7540,2956xm7541,2956l7542,2955,7544,2955,7541,2956xm7541,2956l7540,2956,7541,2956,7541,2956xe">
              <v:path arrowok="t"/>
              <v:fill on="t" focussize="0,0"/>
              <v:stroke on="f"/>
              <v:imagedata o:title=""/>
              <o:lock v:ext="edit"/>
            </v:shape>
            <v:shape id="_x0000_s1484" o:spid="_x0000_s1484" style="position:absolute;left:6293;top:1003;height:3416;width:5003;" fillcolor="#858585" filled="t" stroked="f" coordorigin="6293,1003" coordsize="5003,3416" path="m11296,4419l6293,4419,6293,1003,11296,1003,11296,1010,6308,1010,6301,1018,6308,1018,6308,4404,6301,4404,6308,4411,11296,4411,11296,4419xm6308,1018l6301,1018,6308,1010,6308,1018xm11281,1018l6308,1018,6308,1010,11281,1010,11281,1018xm11281,4411l11281,1010,11289,1018,11296,1018,11296,4404,11289,4404,11281,4411xm11296,1018l11289,1018,11281,1010,11296,1010,11296,1018xm6308,4411l6301,4404,6308,4404,6308,4411xm11281,4411l6308,4411,6308,4404,11281,4404,11281,4411xm11296,4411l11281,4411,11289,4404,11296,4404,11296,4411xe">
              <v:path arrowok="t"/>
              <v:fill on="t" focussize="0,0"/>
              <v:stroke on="f"/>
              <v:imagedata o:title=""/>
              <o:lock v:ext="edit"/>
            </v:shape>
            <v:shape id="_x0000_s1485" o:spid="_x0000_s1485" o:spt="202" type="#_x0000_t202" style="position:absolute;left:6742;top:1291;height:199;width:11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99" w:lineRule="exact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5"/>
                        <w:sz w:val="20"/>
                      </w:rPr>
                      <w:t>7</w:t>
                    </w:r>
                  </w:p>
                </w:txbxContent>
              </v:textbox>
            </v:shape>
            <v:shape id="_x0000_s1486" o:spid="_x0000_s1486" o:spt="202" type="#_x0000_t202" style="position:absolute;left:7658;top:1137;height:221;width:283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21" w:lineRule="exact"/>
                      <w:ind w:left="0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sz w:val="22"/>
                      </w:rPr>
                      <w:t xml:space="preserve">Input </w:t>
                    </w:r>
                    <w:r>
                      <w:rPr>
                        <w:rFonts w:ascii="Calibri"/>
                        <w:sz w:val="21"/>
                      </w:rPr>
                      <w:t xml:space="preserve">Voltage </w:t>
                    </w:r>
                    <w:r>
                      <w:rPr>
                        <w:rFonts w:ascii="Calibri"/>
                        <w:sz w:val="22"/>
                      </w:rPr>
                      <w:t>VS Power Current</w:t>
                    </w:r>
                  </w:p>
                </w:txbxContent>
              </v:textbox>
            </v:shape>
            <v:shape id="_x0000_s1487" o:spid="_x0000_s1487" o:spt="202" type="#_x0000_t202" style="position:absolute;left:6742;top:1687;height:2153;width:11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3" w:lineRule="exact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5"/>
                        <w:sz w:val="20"/>
                      </w:rPr>
                      <w:t>6</w:t>
                    </w:r>
                  </w:p>
                  <w:p>
                    <w:pPr>
                      <w:spacing w:before="135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5"/>
                        <w:sz w:val="20"/>
                      </w:rPr>
                      <w:t>5</w:t>
                    </w:r>
                  </w:p>
                  <w:p>
                    <w:pPr>
                      <w:spacing w:before="149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5"/>
                        <w:sz w:val="20"/>
                      </w:rPr>
                      <w:t>4</w:t>
                    </w:r>
                  </w:p>
                  <w:p>
                    <w:pPr>
                      <w:spacing w:before="149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5"/>
                        <w:sz w:val="20"/>
                      </w:rPr>
                      <w:t>3</w:t>
                    </w:r>
                  </w:p>
                  <w:p>
                    <w:pPr>
                      <w:spacing w:before="149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5"/>
                        <w:sz w:val="20"/>
                      </w:rPr>
                      <w:t>2</w:t>
                    </w:r>
                  </w:p>
                  <w:p>
                    <w:pPr>
                      <w:spacing w:before="149" w:line="240" w:lineRule="exact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5"/>
                        <w:sz w:val="20"/>
                      </w:rPr>
                      <w:t>1</w:t>
                    </w:r>
                  </w:p>
                </w:txbxContent>
              </v:textbox>
            </v:shape>
            <v:shape id="_x0000_s1488" o:spid="_x0000_s1488" o:spt="202" type="#_x0000_t202" style="position:absolute;left:6977;top:3912;height:454;width:421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436"/>
                        <w:tab w:val="left" w:pos="1022"/>
                        <w:tab w:val="left" w:pos="1459"/>
                        <w:tab w:val="left" w:pos="2047"/>
                        <w:tab w:val="left" w:pos="2481"/>
                        <w:tab w:val="left" w:pos="3069"/>
                        <w:tab w:val="left" w:pos="3503"/>
                        <w:tab w:val="left" w:pos="4091"/>
                      </w:tabs>
                      <w:spacing w:before="0" w:line="179" w:lineRule="exact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33.544.555.566.57</w:t>
                    </w:r>
                    <w:r>
                      <w:rPr>
                        <w:rFonts w:ascii="Calibri"/>
                        <w:sz w:val="20"/>
                      </w:rPr>
                      <w:tab/>
                    </w:r>
                    <w:r>
                      <w:rPr>
                        <w:rFonts w:ascii="Calibri"/>
                        <w:sz w:val="20"/>
                      </w:rPr>
                      <w:tab/>
                    </w:r>
                    <w:r>
                      <w:rPr>
                        <w:rFonts w:ascii="Calibri"/>
                        <w:sz w:val="20"/>
                      </w:rPr>
                      <w:tab/>
                    </w:r>
                    <w:r>
                      <w:rPr>
                        <w:rFonts w:ascii="Calibri"/>
                        <w:sz w:val="20"/>
                      </w:rPr>
                      <w:tab/>
                    </w:r>
                    <w:r>
                      <w:rPr>
                        <w:rFonts w:ascii="Calibri"/>
                        <w:sz w:val="20"/>
                      </w:rPr>
                      <w:tab/>
                    </w:r>
                    <w:r>
                      <w:rPr>
                        <w:rFonts w:ascii="Calibri"/>
                        <w:sz w:val="20"/>
                      </w:rPr>
                      <w:tab/>
                    </w:r>
                    <w:r>
                      <w:rPr>
                        <w:rFonts w:ascii="Calibri"/>
                        <w:sz w:val="20"/>
                      </w:rPr>
                      <w:tab/>
                    </w:r>
                    <w:r>
                      <w:rPr>
                        <w:rFonts w:ascii="Calibri"/>
                        <w:sz w:val="20"/>
                      </w:rPr>
                      <w:tab/>
                    </w:r>
                  </w:p>
                  <w:p>
                    <w:pPr>
                      <w:spacing w:before="0" w:line="274" w:lineRule="exact"/>
                      <w:ind w:left="1029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rFonts w:ascii="Calibri" w:eastAsia="Calibri"/>
                        <w:sz w:val="21"/>
                      </w:rPr>
                      <w:t>Input Voltage (V)</w:t>
                    </w:r>
                  </w:p>
                </w:txbxContent>
              </v:textbox>
            </v:shape>
          </v:group>
        </w:pict>
      </w:r>
      <w:r>
        <w:pict>
          <v:shape id="_x0000_s1489" o:spid="_x0000_s1489" o:spt="202" type="#_x0000_t202" style="position:absolute;left:0pt;margin-left:59.6pt;margin-top:109.8pt;height:39.6pt;width:12.45pt;mso-position-horizontal-relative:page;z-index:40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before="0" w:line="233" w:lineRule="exact"/>
                    <w:ind w:left="20" w:right="0" w:firstLine="0"/>
                    <w:jc w:val="left"/>
                    <w:rPr>
                      <w:rFonts w:ascii="Calibri"/>
                      <w:sz w:val="21"/>
                    </w:rPr>
                  </w:pPr>
                  <w:r>
                    <w:rPr>
                      <w:rFonts w:ascii="Calibri"/>
                      <w:spacing w:val="-1"/>
                      <w:w w:val="99"/>
                      <w:sz w:val="21"/>
                    </w:rPr>
                    <w:t>THD + N</w:t>
                  </w:r>
                  <w:r>
                    <w:rPr>
                      <w:rFonts w:ascii="Calibri"/>
                      <w:w w:val="99"/>
                      <w:sz w:val="21"/>
                    </w:rPr>
                    <w:t>%</w:t>
                  </w:r>
                </w:p>
              </w:txbxContent>
            </v:textbox>
          </v:shape>
        </w:pict>
      </w:r>
      <w:r>
        <w:pict>
          <v:shape id="_x0000_s1490" o:spid="_x0000_s1490" o:spt="202" type="#_x0000_t202" style="position:absolute;left:0pt;margin-left:59.6pt;margin-top:-112.65pt;height:39.6pt;width:12.45pt;mso-position-horizontal-relative:page;z-index:40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before="0" w:line="233" w:lineRule="exact"/>
                    <w:ind w:left="20" w:right="0" w:firstLine="0"/>
                    <w:jc w:val="left"/>
                    <w:rPr>
                      <w:rFonts w:ascii="Calibri"/>
                      <w:sz w:val="21"/>
                    </w:rPr>
                  </w:pPr>
                  <w:r>
                    <w:rPr>
                      <w:rFonts w:ascii="Calibri"/>
                      <w:spacing w:val="-1"/>
                      <w:w w:val="99"/>
                      <w:sz w:val="21"/>
                    </w:rPr>
                    <w:t>THD + N</w:t>
                  </w:r>
                  <w:r>
                    <w:rPr>
                      <w:rFonts w:ascii="Calibri"/>
                      <w:w w:val="99"/>
                      <w:sz w:val="21"/>
                    </w:rPr>
                    <w:t>%</w:t>
                  </w:r>
                </w:p>
              </w:txbxContent>
            </v:textbox>
          </v:shape>
        </w:pict>
      </w:r>
      <w:r>
        <w:pict>
          <v:shape id="_x0000_s1491" o:spid="_x0000_s1491" o:spt="202" type="#_x0000_t202" style="position:absolute;left:0pt;margin-left:317.75pt;margin-top:85.5pt;height:95.65pt;width:14.3pt;mso-position-horizontal-relative:page;z-index:40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pStyle w:val="5"/>
                    <w:spacing w:line="269" w:lineRule="exact"/>
                    <w:ind w:left="20" w:right="-999"/>
                    <w:rPr>
                      <w:rFonts w:ascii="Calibri" w:eastAsia="Calibri"/>
                      <w:sz w:val="21"/>
                    </w:rPr>
                  </w:pPr>
                  <w:r>
                    <w:rPr>
                      <w:rFonts w:ascii="Calibri" w:eastAsia="Calibri"/>
                      <w:spacing w:val="1"/>
                      <w:w w:val="100"/>
                    </w:rPr>
                    <w:t>Po</w:t>
                  </w:r>
                  <w:r>
                    <w:rPr>
                      <w:rFonts w:ascii="Calibri" w:eastAsia="Calibri"/>
                      <w:w w:val="100"/>
                    </w:rPr>
                    <w:t>wer</w:t>
                  </w:r>
                  <w:r>
                    <w:rPr>
                      <w:rFonts w:ascii="Calibri" w:eastAsia="Calibri"/>
                      <w:spacing w:val="-2"/>
                    </w:rPr>
                    <w:t xml:space="preserve"> Curr</w:t>
                  </w:r>
                  <w:r>
                    <w:rPr>
                      <w:rFonts w:ascii="Calibri" w:eastAsia="Calibri"/>
                      <w:w w:val="100"/>
                    </w:rPr>
                    <w:t>ent (ma)</w:t>
                  </w:r>
                </w:p>
              </w:txbxContent>
            </v:textbox>
          </v:shape>
        </w:pict>
      </w:r>
      <w:r>
        <w:pict>
          <v:shape id="_x0000_s1492" o:spid="_x0000_s1492" o:spt="202" type="#_x0000_t202" style="position:absolute;left:0pt;margin-left:321.2pt;margin-top:-111.95pt;height:45.85pt;width:12.45pt;mso-position-horizontal-relative:page;z-index:40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before="0" w:line="233" w:lineRule="exact"/>
                    <w:ind w:left="20" w:right="0" w:firstLine="0"/>
                    <w:jc w:val="left"/>
                    <w:rPr>
                      <w:rFonts w:ascii="Calibri"/>
                      <w:sz w:val="21"/>
                    </w:rPr>
                  </w:pPr>
                  <w:r>
                    <w:rPr>
                      <w:rFonts w:ascii="Calibri"/>
                      <w:spacing w:val="-1"/>
                      <w:w w:val="99"/>
                      <w:sz w:val="21"/>
                    </w:rPr>
                    <w:t>THD + N (%</w:t>
                  </w:r>
                  <w:r>
                    <w:rPr>
                      <w:rFonts w:ascii="Calibri"/>
                      <w:w w:val="99"/>
                      <w:sz w:val="21"/>
                    </w:rPr>
                    <w:t>)</w:t>
                  </w:r>
                </w:p>
              </w:txbxContent>
            </v:textbox>
          </v:shape>
        </w:pict>
      </w:r>
      <w:r>
        <w:rPr>
          <w:position w:val="1"/>
        </w:rPr>
        <w:t xml:space="preserve">FIG 3: THD + N VS .Output Power </w:t>
      </w:r>
      <w:r>
        <w:rPr>
          <w:rFonts w:ascii="Arial" w:eastAsia="Arial"/>
          <w:position w:val="1"/>
        </w:rPr>
        <w:t>Class_D</w:t>
      </w:r>
      <w:r>
        <w:rPr>
          <w:rFonts w:ascii="Arial" w:eastAsia="Arial"/>
          <w:position w:val="1"/>
        </w:rPr>
        <w:tab/>
      </w:r>
      <w:r>
        <w:t>FIG 4: THD + N VS. Output Power Class_AB</w:t>
      </w:r>
    </w:p>
    <w:p>
      <w:pPr>
        <w:pStyle w:val="5"/>
        <w:rPr>
          <w:rFonts w:ascii="Arial"/>
          <w:sz w:val="26"/>
        </w:rPr>
      </w:pPr>
    </w:p>
    <w:p>
      <w:pPr>
        <w:pStyle w:val="5"/>
        <w:rPr>
          <w:rFonts w:ascii="Arial"/>
          <w:sz w:val="26"/>
        </w:rPr>
      </w:pPr>
    </w:p>
    <w:p>
      <w:pPr>
        <w:pStyle w:val="5"/>
        <w:rPr>
          <w:rFonts w:ascii="Arial"/>
          <w:sz w:val="26"/>
        </w:rPr>
      </w:pPr>
    </w:p>
    <w:p>
      <w:pPr>
        <w:pStyle w:val="5"/>
        <w:rPr>
          <w:rFonts w:ascii="Arial"/>
          <w:sz w:val="26"/>
        </w:rPr>
      </w:pPr>
    </w:p>
    <w:p>
      <w:pPr>
        <w:pStyle w:val="5"/>
        <w:rPr>
          <w:rFonts w:ascii="Arial"/>
          <w:sz w:val="26"/>
        </w:rPr>
      </w:pPr>
    </w:p>
    <w:p>
      <w:pPr>
        <w:pStyle w:val="5"/>
        <w:rPr>
          <w:rFonts w:ascii="Arial"/>
          <w:sz w:val="26"/>
        </w:rPr>
      </w:pPr>
    </w:p>
    <w:p>
      <w:pPr>
        <w:pStyle w:val="5"/>
        <w:rPr>
          <w:rFonts w:ascii="Arial"/>
          <w:sz w:val="26"/>
        </w:rPr>
      </w:pPr>
    </w:p>
    <w:p>
      <w:pPr>
        <w:pStyle w:val="5"/>
        <w:rPr>
          <w:rFonts w:ascii="Arial"/>
          <w:sz w:val="26"/>
        </w:rPr>
      </w:pPr>
    </w:p>
    <w:p>
      <w:pPr>
        <w:pStyle w:val="5"/>
        <w:rPr>
          <w:rFonts w:ascii="Arial"/>
          <w:sz w:val="26"/>
        </w:rPr>
      </w:pPr>
    </w:p>
    <w:p>
      <w:pPr>
        <w:pStyle w:val="5"/>
        <w:rPr>
          <w:rFonts w:ascii="Arial"/>
          <w:sz w:val="26"/>
        </w:rPr>
      </w:pPr>
    </w:p>
    <w:p>
      <w:pPr>
        <w:pStyle w:val="5"/>
        <w:rPr>
          <w:rFonts w:ascii="Arial"/>
          <w:sz w:val="26"/>
        </w:rPr>
      </w:pPr>
    </w:p>
    <w:p>
      <w:pPr>
        <w:pStyle w:val="5"/>
        <w:rPr>
          <w:rFonts w:ascii="Arial"/>
          <w:sz w:val="26"/>
        </w:rPr>
      </w:pPr>
    </w:p>
    <w:p>
      <w:pPr>
        <w:pStyle w:val="5"/>
        <w:rPr>
          <w:rFonts w:ascii="Arial"/>
          <w:sz w:val="26"/>
        </w:rPr>
      </w:pPr>
    </w:p>
    <w:p>
      <w:pPr>
        <w:tabs>
          <w:tab w:val="left" w:pos="6063"/>
        </w:tabs>
        <w:spacing w:before="209"/>
        <w:ind w:left="1364" w:right="0" w:firstLine="0"/>
        <w:jc w:val="left"/>
        <w:rPr>
          <w:rFonts w:ascii="Arial" w:eastAsia="Arial"/>
          <w:sz w:val="22"/>
        </w:rPr>
      </w:pPr>
      <w:r>
        <w:pict>
          <v:group id="_x0000_s1493" o:spid="_x0000_s1493" o:spt="203" style="position:absolute;left:0pt;margin-left:56pt;margin-top:52.8pt;height:170.8pt;width:250.15pt;mso-position-horizontal-relative:page;z-index:3072;mso-width-relative:page;mso-height-relative:page;" coordorigin="1121,1056" coordsize="5003,3416">
            <o:lock v:ext="edit"/>
            <v:line id="_x0000_s1494" o:spid="_x0000_s1494" o:spt="20" style="position:absolute;left:1854;top:3391;height:0;width:409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495" o:spid="_x0000_s1495" o:spt="20" style="position:absolute;left:1854;top:2997;height:0;width:409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496" o:spid="_x0000_s1496" o:spt="20" style="position:absolute;left:1854;top:2604;height:0;width:409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497" o:spid="_x0000_s1497" o:spt="20" style="position:absolute;left:1854;top:2213;height:0;width:409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498" o:spid="_x0000_s1498" o:spt="20" style="position:absolute;left:1854;top:1819;height:0;width:409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499" o:spid="_x0000_s1499" o:spt="20" style="position:absolute;left:1854;top:1425;height:0;width:409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shape id="_x0000_s1500" o:spid="_x0000_s1500" style="position:absolute;left:1955;top:1425;height:2360;width:1229;" filled="f" stroked="t" coordorigin="1955,1425" coordsize="1229,2360" path="m1955,1425l1955,3785m2058,1425l2058,3785m2161,1425l2161,3785m2262,1425l2262,3785m2466,1425l2466,3785m2569,1425l2569,3785m2673,1425l2673,3785m2773,1425l2773,3785m2977,1425l2977,3785m3081,1425l3081,3785m3184,1425l3184,3785e">
              <v:path arrowok="t"/>
              <v:fill on="f" focussize="0,0"/>
              <v:stroke weight="0.72pt" color="#B7B7B7"/>
              <v:imagedata o:title=""/>
              <o:lock v:ext="edit"/>
            </v:shape>
            <v:line id="_x0000_s1501" o:spid="_x0000_s1501" o:spt="20" style="position:absolute;left:3285;top:1425;height:2360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502" o:spid="_x0000_s1502" style="position:absolute;left:3491;top:1425;height:2360;width:101;" filled="f" stroked="t" coordorigin="3491,1425" coordsize="101,2360" path="m3491,1425l3491,3785m3592,1425l3592,3785e">
              <v:path arrowok="t"/>
              <v:fill on="f" focussize="0,0"/>
              <v:stroke weight="0.72pt" color="#B7B7B7"/>
              <v:imagedata o:title=""/>
              <o:lock v:ext="edit"/>
            </v:shape>
            <v:line id="_x0000_s1503" o:spid="_x0000_s1503" o:spt="20" style="position:absolute;left:3695;top:1425;height:2360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504" o:spid="_x0000_s1504" style="position:absolute;left:3796;top:1425;height:2360;width:1022;" filled="f" stroked="t" coordorigin="3796,1425" coordsize="1022,2360" path="m3796,1425l3796,3785m4002,1425l4002,3785m4103,1425l4103,3785m4206,1425l4206,3785m4307,1425l4307,3785m4513,1425l4513,3785m4614,1425l4614,3785m4717,1425l4717,3785m4818,1425l4818,3785e">
              <v:path arrowok="t"/>
              <v:fill on="f" focussize="0,0"/>
              <v:stroke weight="0.72pt" color="#B7B7B7"/>
              <v:imagedata o:title=""/>
              <o:lock v:ext="edit"/>
            </v:shape>
            <v:shape id="_x0000_s1505" o:spid="_x0000_s1505" style="position:absolute;left:5025;top:1425;height:2360;width:204;" filled="f" stroked="t" coordorigin="5025,1425" coordsize="204,2360" path="m5025,1425l5025,3785m5125,1425l5125,3785m5229,1425l5229,3785e">
              <v:path arrowok="t"/>
              <v:fill on="f" focussize="0,0"/>
              <v:stroke weight="0.72pt" color="#B7B7B7"/>
              <v:imagedata o:title=""/>
              <o:lock v:ext="edit"/>
            </v:shape>
            <v:line id="_x0000_s1506" o:spid="_x0000_s1506" o:spt="20" style="position:absolute;left:5332;top:1425;height:2360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507" o:spid="_x0000_s1507" o:spt="20" style="position:absolute;left:5536;top:1425;height:2360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508" o:spid="_x0000_s1508" o:spt="20" style="position:absolute;left:5637;top:1425;height:2360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509" o:spid="_x0000_s1509" o:spt="20" style="position:absolute;left:5740;top:1425;height:2360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510" o:spid="_x0000_s1510" o:spt="20" style="position:absolute;left:5843;top:1425;height:2360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511" o:spid="_x0000_s1511" style="position:absolute;left:1789;top:1421;height:8;width:65;" filled="f" stroked="t" coordorigin="1789,1421" coordsize="65,8" path="m1789,1421l1854,1421m1789,1429l1847,1429m1847,1429l1854,1429e">
              <v:path arrowok="t"/>
              <v:fill on="f" focussize="0,0"/>
              <v:stroke weight="0.4pt" color="#858585"/>
              <v:imagedata o:title=""/>
              <o:lock v:ext="edit"/>
            </v:shape>
            <v:line id="_x0000_s1512" o:spid="_x0000_s1512" o:spt="20" style="position:absolute;left:1854;top:1433;height:378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513" o:spid="_x0000_s1513" o:spt="20" style="position:absolute;left:1847;top:1819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514" o:spid="_x0000_s1514" o:spt="20" style="position:absolute;left:1854;top:1827;height:378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515" o:spid="_x0000_s1515" o:spt="20" style="position:absolute;left:1847;top:2213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516" o:spid="_x0000_s1516" o:spt="20" style="position:absolute;left:1854;top:2221;height:376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517" o:spid="_x0000_s1517" o:spt="20" style="position:absolute;left:1847;top:2604;height:0;width:7;" stroked="t" coordsize="21600,21600">
              <v:path arrowok="t"/>
              <v:fill focussize="0,0"/>
              <v:stroke weight="0.7pt" color="#858585"/>
              <v:imagedata o:title=""/>
              <o:lock v:ext="edit"/>
            </v:line>
            <v:line id="_x0000_s1518" o:spid="_x0000_s1518" o:spt="20" style="position:absolute;left:1854;top:2611;height:378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519" o:spid="_x0000_s1519" o:spt="20" style="position:absolute;left:1847;top:2997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520" o:spid="_x0000_s1520" o:spt="20" style="position:absolute;left:1854;top:3005;height:378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521" o:spid="_x0000_s1521" o:spt="20" style="position:absolute;left:1847;top:3391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522" o:spid="_x0000_s1522" o:spt="20" style="position:absolute;left:1854;top:3399;height:378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523" o:spid="_x0000_s1523" o:spt="20" style="position:absolute;left:1847;top:3785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524" o:spid="_x0000_s1524" o:spt="20" style="position:absolute;left:1847;top:3820;height:0;width:14;" stroked="t" coordsize="21600,21600">
              <v:path arrowok="t"/>
              <v:fill focussize="0,0"/>
              <v:stroke weight="2.7pt" color="#858585"/>
              <v:imagedata o:title=""/>
              <o:lock v:ext="edit"/>
            </v:line>
            <v:line id="_x0000_s1525" o:spid="_x0000_s1525" o:spt="20" style="position:absolute;left:1854;top:1429;height:0;width:7;" stroked="t" coordsize="21600,21600">
              <v:path arrowok="t"/>
              <v:fill focussize="0,0"/>
              <v:stroke weight="0.36pt" color="#858585"/>
              <v:imagedata o:title=""/>
              <o:lock v:ext="edit"/>
            </v:line>
            <v:shape id="_x0000_s1526" o:spid="_x0000_s1526" style="position:absolute;left:2365;top:1425;height:2422;width:1534;" filled="f" stroked="t" coordorigin="2365,1425" coordsize="1534,2422" path="m2365,1425l2365,3847m2877,1425l2877,3847m3388,1425l3388,3847m3899,1425l3899,3847e">
              <v:path arrowok="t"/>
              <v:fill on="f" focussize="0,0"/>
              <v:stroke weight="0.72pt" color="#858585"/>
              <v:imagedata o:title=""/>
              <o:lock v:ext="edit"/>
            </v:shape>
            <v:line id="_x0000_s1527" o:spid="_x0000_s1527" o:spt="20" style="position:absolute;left:4410;top:1425;height:2422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528" o:spid="_x0000_s1528" o:spt="20" style="position:absolute;left:4921;top:1425;height:2422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529" o:spid="_x0000_s1529" o:spt="20" style="position:absolute;left:5433;top:1425;height:2422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530" o:spid="_x0000_s1530" o:spt="20" style="position:absolute;left:5944;top:1425;height:2352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531" o:spid="_x0000_s1531" o:spt="20" style="position:absolute;left:5937;top:3785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532" o:spid="_x0000_s1532" o:spt="20" style="position:absolute;left:5937;top:3820;height:0;width:14;" stroked="t" coordsize="21600,21600">
              <v:path arrowok="t"/>
              <v:fill focussize="0,0"/>
              <v:stroke weight="2.7pt" color="#858585"/>
              <v:imagedata o:title=""/>
              <o:lock v:ext="edit"/>
            </v:line>
            <v:shape id="_x0000_s1533" o:spid="_x0000_s1533" style="position:absolute;left:1789;top:1819;height:2;width:73;" filled="f" stroked="t" coordorigin="1789,1819" coordsize="73,0" path="m1789,1819l1847,1819m1854,1819l1861,1819e">
              <v:path arrowok="t"/>
              <v:fill on="f" focussize="0,0"/>
              <v:stroke weight="0.72pt" color="#858585"/>
              <v:imagedata o:title=""/>
              <o:lock v:ext="edit"/>
            </v:shape>
            <v:shape id="_x0000_s1534" o:spid="_x0000_s1534" style="position:absolute;left:1789;top:2213;height:2;width:73;" filled="f" stroked="t" coordorigin="1789,2213" coordsize="73,0" path="m1789,2213l1847,2213m1854,2213l1861,2213e">
              <v:path arrowok="t"/>
              <v:fill on="f" focussize="0,0"/>
              <v:stroke weight="0.72pt" color="#858585"/>
              <v:imagedata o:title=""/>
              <o:lock v:ext="edit"/>
            </v:shape>
            <v:shape id="_x0000_s1535" o:spid="_x0000_s1535" style="position:absolute;left:1789;top:2604;height:2;width:73;" filled="f" stroked="t" coordorigin="1789,2604" coordsize="73,0" path="m1789,2604l1847,2604m1854,2604l1861,2604e">
              <v:path arrowok="t"/>
              <v:fill on="f" focussize="0,0"/>
              <v:stroke weight="0.72pt" color="#858585"/>
              <v:imagedata o:title=""/>
              <o:lock v:ext="edit"/>
            </v:shape>
            <v:shape id="_x0000_s1536" o:spid="_x0000_s1536" style="position:absolute;left:1789;top:2997;height:2;width:73;" filled="f" stroked="t" coordorigin="1789,2997" coordsize="73,0" path="m1789,2997l1847,2997m1854,2997l1861,2997e">
              <v:path arrowok="t"/>
              <v:fill on="f" focussize="0,0"/>
              <v:stroke weight="0.72pt" color="#858585"/>
              <v:imagedata o:title=""/>
              <o:lock v:ext="edit"/>
            </v:shape>
            <v:shape id="_x0000_s1537" o:spid="_x0000_s1537" style="position:absolute;left:1789;top:3391;height:2;width:73;" filled="f" stroked="t" coordorigin="1789,3391" coordsize="73,0" path="m1789,3391l1847,3391m1854,3391l1861,3391e">
              <v:path arrowok="t"/>
              <v:fill on="f" focussize="0,0"/>
              <v:stroke weight="0.72pt" color="#858585"/>
              <v:imagedata o:title=""/>
              <o:lock v:ext="edit"/>
            </v:shape>
            <v:shape id="_x0000_s1538" o:spid="_x0000_s1538" style="position:absolute;left:1789;top:3785;height:2;width:4163;" filled="f" stroked="t" coordorigin="1789,3785" coordsize="4163,0" path="m1789,3785l1847,3785m1854,3785l1861,3785m1861,3785l2358,3785m2372,3785l2870,3785m2884,3785l3381,3785m3395,3785l3892,3785m3906,3785l4403,3785m4417,3785l4914,3785m4928,3785l5426,3785m5440,3785l5937,3785m5944,3785l5951,3785e">
              <v:path arrowok="t"/>
              <v:fill on="f" focussize="0,0"/>
              <v:stroke weight="0.72pt" color="#858585"/>
              <v:imagedata o:title=""/>
              <o:lock v:ext="edit"/>
            </v:shape>
            <v:shape id="_x0000_s1539" o:spid="_x0000_s1539" style="position:absolute;left:1850;top:1808;height:1398;width:4099;" fillcolor="#006EC0" filled="t" stroked="f" coordorigin="1850,1808" coordsize="4099,1398" path="m4473,2398l4406,2398,5429,2005,5429,2005,5940,1808,5948,1830,4473,2398xm3384,2789l4406,2398,4406,2398,4473,2398,3903,2615,3903,2615,3452,2789,3385,2789,3384,2789xm3384,2790l3384,2789,3385,2789,3384,2790xm3450,2790l3384,2790,3385,2789,3452,2789,3450,2790xm2982,2906l2874,2906,2875,2906,2875,2906,3384,2789,3384,2790,3450,2790,3392,2812,2982,2906xm2875,2906l2875,2906,2875,2906,2875,2906xm1858,3205l1850,3183,2362,2985,2875,2906,2874,2906,2982,2906,2879,2930,2371,3008,2369,3008,2367,3009,2368,3009,1858,3205xm2367,3009l2369,3008,2368,3009,2367,3009xm2368,3009l2369,3008,2371,3008,2368,3009xm2368,3009l2367,3009,2368,3009,2368,3009xe">
              <v:path arrowok="t"/>
              <v:fill on="t" focussize="0,0"/>
              <v:stroke on="f"/>
              <v:imagedata o:title=""/>
              <o:lock v:ext="edit"/>
            </v:shape>
            <v:shape id="_x0000_s1540" o:spid="_x0000_s1540" style="position:absolute;left:1121;top:1056;height:3416;width:5003;" fillcolor="#858585" filled="t" stroked="f" coordorigin="1121,1056" coordsize="5003,3416" path="m6124,4472l1121,4472,1121,1056,6124,1056,6124,1064,1136,1064,1128,1071,1136,1071,1136,4457,1128,4457,1136,4465,6124,4465,6124,4472xm1136,1071l1128,1071,1136,1064,1136,1071xm6109,1071l1136,1071,1136,1064,6109,1064,6109,1071xm6109,4465l6109,1064,6116,1071,6124,1071,6124,4457,6116,4457,6109,4465xm6124,1071l6116,1071,6109,1064,6124,1064,6124,1071xm1136,4465l1128,4457,1136,4457,1136,4465xm6109,4465l1136,4465,1136,4457,6109,4457,6109,4465xm6124,4465l6109,4465,6116,4457,6124,4457,6124,4465xe">
              <v:path arrowok="t"/>
              <v:fill on="t" focussize="0,0"/>
              <v:stroke on="f"/>
              <v:imagedata o:title=""/>
              <o:lock v:ext="edit"/>
            </v:shape>
            <v:shape id="_x0000_s1541" o:spid="_x0000_s1541" o:spt="202" type="#_x0000_t202" style="position:absolute;left:1567;top:1344;height:199;width:11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99" w:lineRule="exact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5"/>
                        <w:sz w:val="20"/>
                      </w:rPr>
                      <w:t>7</w:t>
                    </w:r>
                  </w:p>
                </w:txbxContent>
              </v:textbox>
            </v:shape>
            <v:shape id="_x0000_s1542" o:spid="_x0000_s1542" o:spt="202" type="#_x0000_t202" style="position:absolute;left:2484;top:1191;height:221;width:283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21" w:lineRule="exact"/>
                      <w:ind w:left="0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sz w:val="22"/>
                      </w:rPr>
                      <w:t xml:space="preserve">Input </w:t>
                    </w:r>
                    <w:r>
                      <w:rPr>
                        <w:rFonts w:ascii="Calibri"/>
                        <w:sz w:val="21"/>
                      </w:rPr>
                      <w:t xml:space="preserve">Voltage </w:t>
                    </w:r>
                    <w:r>
                      <w:rPr>
                        <w:rFonts w:ascii="Calibri"/>
                        <w:sz w:val="22"/>
                      </w:rPr>
                      <w:t>VS Power Current</w:t>
                    </w:r>
                  </w:p>
                </w:txbxContent>
              </v:textbox>
            </v:shape>
            <v:shape id="_x0000_s1543" o:spid="_x0000_s1543" o:spt="202" type="#_x0000_t202" style="position:absolute;left:1567;top:1740;height:2153;width:11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3" w:lineRule="exact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5"/>
                        <w:sz w:val="20"/>
                      </w:rPr>
                      <w:t>6</w:t>
                    </w:r>
                  </w:p>
                  <w:p>
                    <w:pPr>
                      <w:spacing w:before="135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5"/>
                        <w:sz w:val="20"/>
                      </w:rPr>
                      <w:t>5</w:t>
                    </w:r>
                  </w:p>
                  <w:p>
                    <w:pPr>
                      <w:spacing w:before="149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5"/>
                        <w:sz w:val="20"/>
                      </w:rPr>
                      <w:t>4</w:t>
                    </w:r>
                  </w:p>
                  <w:p>
                    <w:pPr>
                      <w:spacing w:before="149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5"/>
                        <w:sz w:val="20"/>
                      </w:rPr>
                      <w:t>3</w:t>
                    </w:r>
                  </w:p>
                  <w:p>
                    <w:pPr>
                      <w:spacing w:before="147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5"/>
                        <w:sz w:val="20"/>
                      </w:rPr>
                      <w:t>2</w:t>
                    </w:r>
                  </w:p>
                  <w:p>
                    <w:pPr>
                      <w:spacing w:before="152" w:line="240" w:lineRule="exact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5"/>
                        <w:sz w:val="20"/>
                      </w:rPr>
                      <w:t>1</w:t>
                    </w:r>
                  </w:p>
                </w:txbxContent>
              </v:textbox>
            </v:shape>
            <v:shape id="_x0000_s1544" o:spid="_x0000_s1544" o:spt="202" type="#_x0000_t202" style="position:absolute;left:1805;top:3967;height:452;width:421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434"/>
                        <w:tab w:val="left" w:pos="1019"/>
                        <w:tab w:val="left" w:pos="1456"/>
                        <w:tab w:val="left" w:pos="2044"/>
                        <w:tab w:val="left" w:pos="2479"/>
                        <w:tab w:val="left" w:pos="3067"/>
                        <w:tab w:val="left" w:pos="3501"/>
                        <w:tab w:val="left" w:pos="4089"/>
                      </w:tabs>
                      <w:spacing w:before="0" w:line="178" w:lineRule="exact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33.544.555.566.57</w:t>
                    </w:r>
                    <w:r>
                      <w:rPr>
                        <w:rFonts w:ascii="Calibri"/>
                        <w:sz w:val="20"/>
                      </w:rPr>
                      <w:tab/>
                    </w:r>
                    <w:r>
                      <w:rPr>
                        <w:rFonts w:ascii="Calibri"/>
                        <w:sz w:val="20"/>
                      </w:rPr>
                      <w:tab/>
                    </w:r>
                    <w:r>
                      <w:rPr>
                        <w:rFonts w:ascii="Calibri"/>
                        <w:sz w:val="20"/>
                      </w:rPr>
                      <w:tab/>
                    </w:r>
                    <w:r>
                      <w:rPr>
                        <w:rFonts w:ascii="Calibri"/>
                        <w:sz w:val="20"/>
                      </w:rPr>
                      <w:tab/>
                    </w:r>
                    <w:r>
                      <w:rPr>
                        <w:rFonts w:ascii="Calibri"/>
                        <w:sz w:val="20"/>
                      </w:rPr>
                      <w:tab/>
                    </w:r>
                    <w:r>
                      <w:rPr>
                        <w:rFonts w:ascii="Calibri"/>
                        <w:sz w:val="20"/>
                      </w:rPr>
                      <w:tab/>
                    </w:r>
                    <w:r>
                      <w:rPr>
                        <w:rFonts w:ascii="Calibri"/>
                        <w:sz w:val="20"/>
                      </w:rPr>
                      <w:tab/>
                    </w:r>
                    <w:r>
                      <w:rPr>
                        <w:rFonts w:ascii="Calibri"/>
                        <w:sz w:val="20"/>
                      </w:rPr>
                      <w:tab/>
                    </w:r>
                  </w:p>
                  <w:p>
                    <w:pPr>
                      <w:spacing w:before="0" w:line="273" w:lineRule="exact"/>
                      <w:ind w:left="1027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rFonts w:ascii="Calibri" w:eastAsia="Calibri"/>
                        <w:sz w:val="21"/>
                      </w:rPr>
                      <w:t>Input Voltage (V)</w:t>
                    </w:r>
                  </w:p>
                </w:txbxContent>
              </v:textbox>
            </v:shape>
          </v:group>
        </w:pict>
      </w:r>
      <w:r>
        <w:pict>
          <v:group id="_x0000_s1545" o:spid="_x0000_s1545" o:spt="203" style="position:absolute;left:0pt;margin-left:314.65pt;margin-top:52.8pt;height:170.7pt;width:250.15pt;mso-position-horizontal-relative:page;z-index:4096;mso-width-relative:page;mso-height-relative:page;" coordorigin="6293,1056" coordsize="5003,3414">
            <o:lock v:ext="edit"/>
            <v:line id="_x0000_s1546" o:spid="_x0000_s1546" o:spt="20" style="position:absolute;left:7094;top:3782;height:0;width:3821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shape id="_x0000_s1547" o:spid="_x0000_s1547" style="position:absolute;left:7094;top:3259;height:262;width:3821;" filled="f" stroked="t" coordorigin="7094,3259" coordsize="3821,262" path="m7094,3521l10915,3521m7094,3259l10915,3259e">
              <v:path arrowok="t"/>
              <v:fill on="f" focussize="0,0"/>
              <v:stroke weight="0.72pt" color="#858585"/>
              <v:imagedata o:title=""/>
              <o:lock v:ext="edit"/>
            </v:shape>
            <v:shape id="_x0000_s1548" o:spid="_x0000_s1548" style="position:absolute;left:7094;top:2472;height:523;width:3821;" filled="f" stroked="t" coordorigin="7094,2472" coordsize="3821,523" path="m7094,2995l10915,2995m7094,2733l10915,2733m7094,2472l10915,2472e">
              <v:path arrowok="t"/>
              <v:fill on="f" focussize="0,0"/>
              <v:stroke weight="0.72pt" color="#858585"/>
              <v:imagedata o:title=""/>
              <o:lock v:ext="edit"/>
            </v:shape>
            <v:line id="_x0000_s1549" o:spid="_x0000_s1549" o:spt="20" style="position:absolute;left:7094;top:1946;height:0;width:3821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shape id="_x0000_s1550" o:spid="_x0000_s1550" style="position:absolute;left:7094;top:1423;height:262;width:3821;" filled="f" stroked="t" coordorigin="7094,1423" coordsize="3821,262" path="m7094,1685l10915,1685m7094,1423l10915,1423e">
              <v:path arrowok="t"/>
              <v:fill on="f" focussize="0,0"/>
              <v:stroke weight="0.72pt" color="#858585"/>
              <v:imagedata o:title=""/>
              <o:lock v:ext="edit"/>
            </v:shape>
            <v:line id="_x0000_s1551" o:spid="_x0000_s1551" o:spt="20" style="position:absolute;left:7442;top:1423;height:2359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552" o:spid="_x0000_s1552" style="position:absolute;left:7646;top:1423;height:2359;width:144;" filled="f" stroked="t" coordorigin="7646,1423" coordsize="144,2359" path="m7646,1423l7646,3782m7790,1423l7790,3782e">
              <v:path arrowok="t"/>
              <v:fill on="f" focussize="0,0"/>
              <v:stroke weight="0.72pt" color="#B7B7B7"/>
              <v:imagedata o:title=""/>
              <o:lock v:ext="edit"/>
            </v:shape>
            <v:line id="_x0000_s1553" o:spid="_x0000_s1553" o:spt="20" style="position:absolute;left:7903;top:1423;height:2359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554" o:spid="_x0000_s1554" style="position:absolute;left:7994;top:1423;height:2359;width:80;" filled="f" stroked="t" coordorigin="7994,1423" coordsize="80,2359" path="m7994,1423l7994,3782m8074,1423l8074,3782e">
              <v:path arrowok="t"/>
              <v:fill on="f" focussize="0,0"/>
              <v:stroke weight="0.72pt" color="#B7B7B7"/>
              <v:imagedata o:title=""/>
              <o:lock v:ext="edit"/>
            </v:shape>
            <v:shape id="_x0000_s1555" o:spid="_x0000_s1555" style="position:absolute;left:8138;top:1423;height:2359;width:60;" filled="f" stroked="t" coordorigin="8138,1423" coordsize="60,2359" path="m8138,1423l8138,3782m8198,1423l8198,3782e">
              <v:path arrowok="t"/>
              <v:fill on="f" focussize="0,0"/>
              <v:stroke weight="0.72pt" color="#B7B7B7"/>
              <v:imagedata o:title=""/>
              <o:lock v:ext="edit"/>
            </v:shape>
            <v:line id="_x0000_s1556" o:spid="_x0000_s1556" o:spt="20" style="position:absolute;left:8599;top:1423;height:2359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557" o:spid="_x0000_s1557" o:spt="20" style="position:absolute;left:8803;top:1423;height:2359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558" o:spid="_x0000_s1558" style="position:absolute;left:8950;top:1423;height:2359;width:280;" filled="f" stroked="t" coordorigin="8950,1423" coordsize="280,2359" path="m8950,1423l8950,3782m9060,1423l9060,3782m9151,1423l9151,3782m9230,1423l9230,3782e">
              <v:path arrowok="t"/>
              <v:fill on="f" focussize="0,0"/>
              <v:stroke weight="0.72pt" color="#B7B7B7"/>
              <v:imagedata o:title=""/>
              <o:lock v:ext="edit"/>
            </v:shape>
            <v:line id="_x0000_s1559" o:spid="_x0000_s1559" o:spt="20" style="position:absolute;left:9298;top:1423;height:2359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560" o:spid="_x0000_s1560" o:spt="20" style="position:absolute;left:9355;top:1423;height:2359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line id="_x0000_s1561" o:spid="_x0000_s1561" o:spt="20" style="position:absolute;left:9758;top:1423;height:2359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562" o:spid="_x0000_s1562" style="position:absolute;left:9960;top:1423;height:2359;width:146;" filled="f" stroked="t" coordorigin="9960,1423" coordsize="146,2359" path="m9960,1423l9960,3782m10106,1423l10106,3782e">
              <v:path arrowok="t"/>
              <v:fill on="f" focussize="0,0"/>
              <v:stroke weight="0.72pt" color="#B7B7B7"/>
              <v:imagedata o:title=""/>
              <o:lock v:ext="edit"/>
            </v:shape>
            <v:line id="_x0000_s1563" o:spid="_x0000_s1563" o:spt="20" style="position:absolute;left:10217;top:1423;height:2359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564" o:spid="_x0000_s1564" style="position:absolute;left:10310;top:1423;height:2359;width:77;" filled="f" stroked="t" coordorigin="10310,1423" coordsize="77,2359" path="m10310,1423l10310,3782m10387,1423l10387,3782e">
              <v:path arrowok="t"/>
              <v:fill on="f" focussize="0,0"/>
              <v:stroke weight="0.72pt" color="#B7B7B7"/>
              <v:imagedata o:title=""/>
              <o:lock v:ext="edit"/>
            </v:shape>
            <v:line id="_x0000_s1565" o:spid="_x0000_s1565" o:spt="20" style="position:absolute;left:10454;top:1423;height:2359;width:0;" stroked="t" coordsize="21600,21600">
              <v:path arrowok="t"/>
              <v:fill focussize="0,0"/>
              <v:stroke weight="0.72pt" color="#B7B7B7"/>
              <v:imagedata o:title=""/>
              <o:lock v:ext="edit"/>
            </v:line>
            <v:shape id="_x0000_s1566" o:spid="_x0000_s1566" style="position:absolute;left:10512;top:1423;height:2359;width:403;" filled="f" stroked="t" coordorigin="10512,1423" coordsize="403,2359" path="m10512,1423l10512,3782m10915,1423l10915,3782e">
              <v:path arrowok="t"/>
              <v:fill on="f" focussize="0,0"/>
              <v:stroke weight="0.72pt" color="#B7B7B7"/>
              <v:imagedata o:title=""/>
              <o:lock v:ext="edit"/>
            </v:shape>
            <v:line id="_x0000_s1567" o:spid="_x0000_s1567" o:spt="20" style="position:absolute;left:7032;top:1419;height:0;width:62;" stroked="t" coordsize="21600,21600">
              <v:path arrowok="t"/>
              <v:fill focussize="0,0"/>
              <v:stroke weight="0.4pt" color="#858585"/>
              <v:imagedata o:title=""/>
              <o:lock v:ext="edit"/>
            </v:line>
            <v:shape id="_x0000_s1568" o:spid="_x0000_s1568" style="position:absolute;left:7032;top:1427;height:2;width:62;" filled="f" stroked="t" coordorigin="7032,1427" coordsize="62,0" path="m7032,1427l7087,1427m7087,1427l7094,1427e">
              <v:path arrowok="t"/>
              <v:fill on="f" focussize="0,0"/>
              <v:stroke weight="0.4pt" color="#858585"/>
              <v:imagedata o:title=""/>
              <o:lock v:ext="edit"/>
            </v:shape>
            <v:line id="_x0000_s1569" o:spid="_x0000_s1569" o:spt="20" style="position:absolute;left:7094;top:1431;height:246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570" o:spid="_x0000_s1570" o:spt="20" style="position:absolute;left:7087;top:1685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571" o:spid="_x0000_s1571" o:spt="20" style="position:absolute;left:7094;top:1693;height:246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572" o:spid="_x0000_s1572" o:spt="20" style="position:absolute;left:7087;top:1946;height:0;width:7;" stroked="t" coordsize="21600,21600">
              <v:path arrowok="t"/>
              <v:fill focussize="0,0"/>
              <v:stroke weight="0.7pt" color="#858585"/>
              <v:imagedata o:title=""/>
              <o:lock v:ext="edit"/>
            </v:line>
            <v:line id="_x0000_s1573" o:spid="_x0000_s1573" o:spt="20" style="position:absolute;left:7094;top:1953;height:250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574" o:spid="_x0000_s1574" o:spt="20" style="position:absolute;left:7087;top:2210;height:0;width:7;" stroked="t" coordsize="21600,21600">
              <v:path arrowok="t"/>
              <v:fill focussize="0,0"/>
              <v:stroke weight="0.7pt" color="#858585"/>
              <v:imagedata o:title=""/>
              <o:lock v:ext="edit"/>
            </v:line>
            <v:line id="_x0000_s1575" o:spid="_x0000_s1575" o:spt="20" style="position:absolute;left:7094;top:2217;height:248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576" o:spid="_x0000_s1576" o:spt="20" style="position:absolute;left:7087;top:2472;height:0;width:7;" stroked="t" coordsize="21600,21600">
              <v:path arrowok="t"/>
              <v:fill focussize="0,0"/>
              <v:stroke weight="0.7pt" color="#858585"/>
              <v:imagedata o:title=""/>
              <o:lock v:ext="edit"/>
            </v:line>
            <v:line id="_x0000_s1577" o:spid="_x0000_s1577" o:spt="20" style="position:absolute;left:7094;top:2479;height:246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578" o:spid="_x0000_s1578" o:spt="20" style="position:absolute;left:7087;top:2733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579" o:spid="_x0000_s1579" o:spt="20" style="position:absolute;left:7094;top:2741;height:246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580" o:spid="_x0000_s1580" o:spt="20" style="position:absolute;left:7087;top:2995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581" o:spid="_x0000_s1581" o:spt="20" style="position:absolute;left:7094;top:3003;height:248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582" o:spid="_x0000_s1582" o:spt="20" style="position:absolute;left:7087;top:3259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583" o:spid="_x0000_s1583" o:spt="20" style="position:absolute;left:7094;top:3267;height:246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584" o:spid="_x0000_s1584" o:spt="20" style="position:absolute;left:7087;top:3521;height:0;width:7;" stroked="t" coordsize="21600,21600">
              <v:path arrowok="t"/>
              <v:fill focussize="0,0"/>
              <v:stroke weight="0.8pt" color="#858585"/>
              <v:imagedata o:title=""/>
              <o:lock v:ext="edit"/>
            </v:line>
            <v:line id="_x0000_s1585" o:spid="_x0000_s1585" o:spt="20" style="position:absolute;left:7094;top:3529;height:246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586" o:spid="_x0000_s1586" o:spt="20" style="position:absolute;left:7087;top:3778;height:0;width:7;" stroked="t" coordsize="21600,21600">
              <v:path arrowok="t"/>
              <v:fill focussize="0,0"/>
              <v:stroke weight="0.3pt" color="#858585"/>
              <v:imagedata o:title=""/>
              <o:lock v:ext="edit"/>
            </v:line>
            <v:line id="_x0000_s1587" o:spid="_x0000_s1587" o:spt="20" style="position:absolute;left:7094;top:1427;height:0;width:7;" stroked="t" coordsize="21600,21600">
              <v:path arrowok="t"/>
              <v:fill focussize="0,0"/>
              <v:stroke weight="0.36pt" color="#858585"/>
              <v:imagedata o:title=""/>
              <o:lock v:ext="edit"/>
            </v:line>
            <v:line id="_x0000_s1588" o:spid="_x0000_s1588" o:spt="20" style="position:absolute;left:8251;top:1423;height:2359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line id="_x0000_s1589" o:spid="_x0000_s1589" o:spt="20" style="position:absolute;left:9408;top:1423;height:2359;width:0;" stroked="t" coordsize="21600,21600">
              <v:path arrowok="t"/>
              <v:fill focussize="0,0"/>
              <v:stroke weight="0.72pt" color="#858585"/>
              <v:imagedata o:title=""/>
              <o:lock v:ext="edit"/>
            </v:line>
            <v:shape id="_x0000_s1590" o:spid="_x0000_s1590" style="position:absolute;left:7032;top:1423;height:2359;width:3535;" filled="f" stroked="t" coordorigin="7032,1423" coordsize="3535,2359" path="m10567,1423l10567,3782m7032,1685l7087,1685m7094,1685l7101,1685e">
              <v:path arrowok="t"/>
              <v:fill on="f" focussize="0,0"/>
              <v:stroke weight="0.72pt" color="#858585"/>
              <v:imagedata o:title=""/>
              <o:lock v:ext="edit"/>
            </v:shape>
            <v:shape id="_x0000_s1591" o:spid="_x0000_s1591" style="position:absolute;left:7032;top:1946;height:2;width:70;" filled="f" stroked="t" coordorigin="7032,1946" coordsize="70,0" path="m7032,1946l7087,1946m7094,1946l7101,1946e">
              <v:path arrowok="t"/>
              <v:fill on="f" focussize="0,0"/>
              <v:stroke weight="0.72pt" color="#858585"/>
              <v:imagedata o:title=""/>
              <o:lock v:ext="edit"/>
            </v:shape>
            <v:shape id="_x0000_s1592" o:spid="_x0000_s1592" style="position:absolute;left:7032;top:2210;height:785;width:3883;" filled="f" stroked="t" coordorigin="7032,2210" coordsize="3883,785" path="m7032,2210l7087,2210m7094,2210l7101,2210m7101,2210l8244,2210m8258,2210l9401,2210m9415,2210l10560,2210m10574,2210l10915,2210m7032,2472l7087,2472m7094,2472l7101,2472m7032,2733l7087,2733m7094,2733l7101,2733m7032,2995l7087,2995m7094,2995l7101,2995e">
              <v:path arrowok="t"/>
              <v:fill on="f" focussize="0,0"/>
              <v:stroke weight="0.72pt" color="#858585"/>
              <v:imagedata o:title=""/>
              <o:lock v:ext="edit"/>
            </v:shape>
            <v:shape id="_x0000_s1593" o:spid="_x0000_s1593" style="position:absolute;left:7032;top:3259;height:262;width:70;" filled="f" stroked="t" coordorigin="7032,3259" coordsize="70,262" path="m7032,3259l7087,3259m7094,3259l7101,3259m7032,3521l7087,3521m7094,3521l7101,3521e">
              <v:path arrowok="t"/>
              <v:fill on="f" focussize="0,0"/>
              <v:stroke weight="0.72pt" color="#858585"/>
              <v:imagedata o:title=""/>
              <o:lock v:ext="edit"/>
            </v:shape>
            <v:line id="_x0000_s1594" o:spid="_x0000_s1594" o:spt="20" style="position:absolute;left:7032;top:3778;height:0;width:55;" stroked="t" coordsize="21600,21600">
              <v:path arrowok="t"/>
              <v:fill focussize="0,0"/>
              <v:stroke weight="0.3pt" color="#858585"/>
              <v:imagedata o:title=""/>
              <o:lock v:ext="edit"/>
            </v:line>
            <v:line id="_x0000_s1595" o:spid="_x0000_s1595" o:spt="20" style="position:absolute;left:7032;top:3785;height:0;width:62;" stroked="t" coordsize="21600,21600">
              <v:path arrowok="t"/>
              <v:fill focussize="0,0"/>
              <v:stroke weight="0.4pt" color="#858585"/>
              <v:imagedata o:title=""/>
              <o:lock v:ext="edit"/>
            </v:line>
            <v:line id="_x0000_s1596" o:spid="_x0000_s1596" o:spt="20" style="position:absolute;left:7094;top:3778;height:0;width:7;" stroked="t" coordsize="21600,21600">
              <v:path arrowok="t"/>
              <v:fill focussize="0,0"/>
              <v:stroke weight="0.36pt" color="#858585"/>
              <v:imagedata o:title=""/>
              <o:lock v:ext="edit"/>
            </v:line>
            <v:shape id="_x0000_s1597" o:spid="_x0000_s1597" style="position:absolute;left:7125;top:1528;height:1185;width:3791;" fillcolor="#2F859C" filled="t" stroked="f" coordorigin="7125,1528" coordsize="3791,1185" path="m10913,2140l10877,2140,10877,2140,10877,2140,10913,2135,10913,2140xm10877,2140l10877,2140,10877,2140,10877,2140xm10807,2151l10841,2143,10877,2140,10877,2140,10913,2140,10915,2150,10808,2150,10807,2151xm10915,2151l10807,2151,10808,2150,10915,2150,10915,2151xm10908,2155l10772,2155,10772,2155,10772,2155,10807,2151,10807,2151,10915,2151,10915,2154,10908,2155xm10772,2155l10772,2155,10772,2155,10772,2155xm10834,2164l10666,2164,10666,2164,10666,2164,10702,2159,10738,2157,10738,2157,10772,2155,10772,2155,10908,2155,10879,2159,10845,2162,10844,2162,10843,2163,10843,2163,10834,2164xm10843,2163l10844,2162,10844,2162,10843,2163xm10844,2162l10844,2162,10845,2162,10844,2162xm10843,2163l10843,2163,10844,2162,10843,2163xm10666,2164l10666,2164,10666,2164,10666,2164xm10796,2171l10596,2171,10596,2171,10596,2171,10632,2167,10666,2164,10666,2164,10834,2164,10811,2169,10796,2171xm10596,2171l10596,2171,10596,2171,10596,2171xm10775,2174l10563,2174,10563,2174,10563,2174,10596,2171,10596,2171,10796,2171,10775,2174xm10563,2174l10563,2174,10563,2174,10563,2174xm10698,2179l10491,2179,10491,2179,10491,2179,10527,2176,10563,2174,10563,2174,10775,2174,10774,2175,10705,2178,10704,2178,10704,2179,10704,2179,10698,2179xm10704,2179l10704,2178,10705,2178,10704,2179xm10704,2179l10704,2179,10704,2179,10704,2179xm10491,2179l10491,2179,10491,2179,10491,2179xm10635,2186l10388,2186,10388,2186,10388,2186,10421,2183,10457,2181,10457,2181,10491,2179,10491,2179,10698,2179,10668,2183,10635,2186xm10388,2186l10388,2186,10388,2186,10388,2186xm10617,2188l10352,2188,10353,2188,10353,2188,10388,2186,10388,2186,10635,2186,10634,2187,10617,2188xm10634,2186l10634,2186,10634,2186,10634,2186xm10634,2187l10634,2187,10634,2186,10634,2187xm10282,2191l10317,2188,10353,2188,10352,2188,10617,2188,10598,2191,10589,2191,10283,2191,10282,2191xm10352,2188l10353,2188,10353,2188,10352,2188xm10566,2193l10210,2193,10211,2193,10211,2193,10247,2191,10283,2191,10282,2191,10588,2191,10566,2193xm10588,2191l10282,2191,10283,2191,10589,2191,10588,2191xm10107,2195l10141,2193,10211,2193,10210,2193,10566,2193,10565,2194,10532,2195,10107,2195xm10210,2193l10211,2193,10211,2193,10210,2193xm9965,2198l10002,2195,10108,2195,10107,2195,10531,2195,10529,2196,10495,2198,9966,2198,9965,2198xm10531,2195l10107,2195,10108,2195,10532,2195,10531,2195xm10529,2196l10529,2196,10529,2196,10529,2196xm10529,2196l10529,2196,10529,2196,10529,2196xm10461,2200l9440,2200,9441,2200,9441,2200,9477,2198,9966,2198,9965,2198,10494,2198,10493,2199,10461,2200xm10494,2198l9965,2198,9966,2198,10495,2198,10494,2198xm8844,2203l8879,2200,9441,2200,9440,2200,10461,2200,10423,2203,10414,2203,8845,2203,8844,2203xm9440,2200l9441,2200,9441,2200,9440,2200xm10423,2203l10423,2203,10423,2203,10423,2203xm10423,2203l10423,2203,10423,2203,10423,2203xm10391,2205l8633,2205,8634,2205,8634,2205,8670,2203,8845,2203,8844,2203,10413,2203,10391,2205xm10413,2203l8844,2203,8845,2203,10414,2203,10413,2203xm10357,2207l8528,2207,8529,2207,8529,2207,8565,2205,8634,2205,8633,2205,10391,2205,10390,2206,10357,2207xm8633,2205l8634,2205,8634,2205,8633,2205xm8458,2210l8495,2207,8529,2207,8528,2207,10357,2207,10354,2208,10318,2208,10317,2208,10317,2208,10286,2210,8459,2210,8458,2210xm8528,2207l8529,2207,8529,2207,8528,2207xm10317,2208l10317,2208,10318,2208,10317,2208xm10353,2208l10317,2208,10318,2208,10354,2208,10353,2208xm9992,2215l8352,2215,8352,2215,8352,2215,8388,2212,8423,2210,8459,2210,8458,2210,10285,2210,10284,2211,10247,2211,10247,2211,10212,2213,10141,2213,10141,2213,10109,2215,10003,2215,10002,2215,10002,2215,9992,2215xm10285,2210l8458,2210,8459,2210,10286,2210,10285,2210xm10247,2211l10247,2211,10248,2211,10247,2211xm10283,2211l10247,2211,10248,2211,10284,2211,10283,2211xm10141,2213l10141,2213,10142,2213,10141,2213xm10211,2213l10141,2213,10142,2213,10212,2213,10211,2213xm10002,2215l10002,2215,10003,2215,10002,2215xm10108,2215l10002,2215,10003,2215,10109,2215,10108,2215xm8352,2215l8352,2215,8352,2215,8352,2215xm8847,2222l8247,2222,8247,2222,8247,2222,8283,2219,8352,2215,8352,2215,9992,2215,9967,2218,9477,2218,9477,2218,9442,2220,8880,2220,8879,2220,8879,2220,8847,2222xm9477,2218l9477,2218,9478,2218,9477,2218xm9966,2218l9477,2218,9478,2218,9967,2218,9966,2218xm8879,2220l8879,2220,8880,2220,8879,2220xm9441,2220l8879,2220,8880,2220,9442,2220,9441,2220xm8247,2222l8247,2222,8247,2222,8247,2222xm7673,2422l7646,2422,7646,2422,7646,2422,7680,2388,7716,2358,7753,2334,7788,2314,7825,2300,7824,2300,7861,2285,7895,2276,7931,2268,7965,2261,8037,2246,8058,2244,8093,2239,8108,2236,8108,2236,8141,2231,8177,2227,8213,2224,8247,2222,8247,2222,8847,2222,8846,2223,8670,2223,8670,2223,8635,2225,8565,2225,8565,2225,8530,2227,8496,2227,8495,2227,8495,2227,8460,2230,8423,2230,8423,2230,8390,2232,8354,2235,8318,2237,8318,2237,8285,2239,8249,2242,8215,2244,8179,2247,8179,2247,8143,2250,8143,2250,8110,2255,8074,2260,8074,2260,8040,2265,7969,2279,7935,2286,7900,2294,7900,2294,7868,2303,7868,2303,7867,2303,7867,2303,7832,2318,7797,2331,7797,2331,7795,2332,7796,2332,7763,2350,7763,2350,7763,2350,7763,2350,7728,2373,7728,2373,7727,2374,7727,2374,7693,2402,7693,2402,7692,2402,7692,2402,7673,2422xm8670,2223l8670,2223,8671,2223,8670,2223xm8845,2223l8670,2223,8671,2223,8846,2223,8845,2223xm8565,2225l8565,2225,8566,2225,8565,2225xm8634,2225l8565,2225,8566,2225,8635,2225,8634,2225xm8495,2227l8495,2227,8496,2227,8495,2227xm8529,2227l8495,2227,8496,2227,8530,2227,8529,2227xm8423,2230l8423,2230,8424,2230,8423,2230xm8459,2230l8423,2230,8424,2230,8460,2230,8459,2230xm8390,2232l8390,2232,8390,2232,8390,2232xm8390,2232l8390,2232,8390,2232,8390,2232xm8285,2239l8285,2239,8285,2239,8285,2239xm8215,2244l8215,2244,8215,2244,8215,2244xm8179,2247l8179,2247,8179,2246,8179,2247xm8143,2250l8143,2250,8143,2250,8143,2250xm8041,2265l8041,2265,8041,2265,8041,2265xm8040,2265l8040,2265,8041,2265,8040,2265xm7969,2279l7969,2279,7969,2279,7969,2279xm7969,2279l7969,2279,7969,2279,7969,2279xm7935,2286l7935,2286,7935,2286,7935,2286xm7899,2294l7900,2294,7900,2294,7899,2294xm7824,2300l7824,2300,7825,2300,7824,2300xm7867,2303l7868,2303,7867,2303,7867,2303xm7867,2303l7868,2303,7868,2303,7867,2303xm7867,2303l7867,2303,7867,2303,7867,2303xm7795,2332l7797,2331,7796,2332,7795,2332xm7796,2332l7797,2331,7797,2331,7796,2332xm7796,2332l7795,2332,7796,2332,7796,2332xm7763,2350l7763,2350,7763,2350,7763,2350xm7763,2350l7763,2350,7763,2350,7763,2350xm7728,2374l7728,2373,7728,2373,7728,2374xm7727,2374l7727,2374,7728,2374,7727,2374xm7692,2402l7693,2402,7692,2402,7692,2402xm7692,2402l7693,2402,7693,2402,7692,2402xm7692,2402l7692,2402,7692,2402,7692,2402xm7646,2422l7646,2422,7646,2422,7646,2422xm7492,2652l7469,2652,7469,2651,7469,2651,7503,2599,7539,2545,7576,2502,7576,2502,7610,2459,7646,2422,7646,2422,7673,2422,7660,2436,7625,2471,7625,2471,7624,2472,7624,2472,7590,2514,7555,2556,7555,2556,7554,2557,7554,2557,7519,2609,7492,2652xm7624,2472l7625,2471,7624,2471,7624,2472xm7624,2471l7625,2471,7625,2471,7624,2471xm7624,2472l7624,2472,7624,2471,7624,2472xm7575,2502l7576,2502,7576,2502,7575,2502xm7554,2557l7555,2556,7555,2557,7554,2557xm7555,2557l7555,2556,7555,2556,7555,2557xm7554,2557l7554,2557,7555,2557,7554,2557xm7519,2609l7519,2609,7519,2609,7519,2609xm7469,2651l7469,2651,7469,2651,7469,2651xm7449,2713l7433,2701,7469,2651,7469,2652,7492,2652,7485,2662,7449,2713xm7509,1548l7125,1548,7125,1528,7509,1528,7509,1548xe">
              <v:path arrowok="t"/>
              <v:fill on="t" focussize="0,0"/>
              <v:stroke on="f"/>
              <v:imagedata o:title=""/>
              <o:lock v:ext="edit"/>
            </v:shape>
            <v:shape id="_x0000_s1598" o:spid="_x0000_s1598" style="position:absolute;left:6293;top:1056;height:3414;width:5003;" fillcolor="#858585" filled="t" stroked="f" coordorigin="6293,1056" coordsize="5003,3414" path="m11296,4470l6293,4470,6293,1056,11296,1056,11296,1064,6308,1064,6301,1071,6308,1071,6308,4455,6301,4455,6308,4463,11296,4463,11296,4470xm6308,1071l6301,1071,6308,1064,6308,1071xm11281,1071l6308,1071,6308,1064,11281,1064,11281,1071xm11281,4463l11281,1064,11289,1071,11296,1071,11296,4455,11289,4455,11281,4463xm11296,1071l11289,1071,11281,1064,11296,1064,11296,1071xm6308,4463l6301,4455,6308,4455,6308,4463xm11281,4463l6308,4463,6308,4455,11281,4455,11281,4463xm11296,4463l11281,4463,11289,4455,11296,4455,11296,4463xe">
              <v:path arrowok="t"/>
              <v:fill on="t" focussize="0,0"/>
              <v:stroke on="f"/>
              <v:imagedata o:title=""/>
              <o:lock v:ext="edit"/>
            </v:shape>
            <v:shape id="_x0000_s1599" o:spid="_x0000_s1599" o:spt="75" type="#_x0000_t75" style="position:absolute;left:10704;top:1423;height:154;width:218;" filled="f" stroked="f" coordsize="21600,21600">
              <v:path/>
              <v:fill on="f" focussize="0,0"/>
              <v:stroke on="f"/>
              <v:imagedata r:id="rId22" o:title=""/>
              <o:lock v:ext="edit" aspectratio="t"/>
            </v:shape>
            <v:shape id="_x0000_s1600" o:spid="_x0000_s1600" o:spt="202" type="#_x0000_t202" style="position:absolute;left:7442;top:1423;height:262;width:20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25"/>
                      <w:ind w:left="108" w:right="0" w:firstLine="0"/>
                      <w:jc w:val="left"/>
                      <w:rPr>
                        <w:rFonts w:ascii="Calibri"/>
                        <w:sz w:val="14"/>
                      </w:rPr>
                    </w:pPr>
                    <w:r>
                      <w:rPr>
                        <w:rFonts w:ascii="Calibri"/>
                        <w:w w:val="99"/>
                        <w:sz w:val="14"/>
                      </w:rPr>
                      <w:t>V</w:t>
                    </w:r>
                  </w:p>
                </w:txbxContent>
              </v:textbox>
            </v:shape>
            <v:shape id="_x0000_s1601" o:spid="_x0000_s1601" o:spt="202" type="#_x0000_t202" style="position:absolute;left:7646;top:1423;height:262;width:14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25"/>
                      <w:ind w:left="-17" w:right="-12" w:firstLine="0"/>
                      <w:jc w:val="left"/>
                      <w:rPr>
                        <w:rFonts w:ascii="Calibri"/>
                        <w:sz w:val="14"/>
                      </w:rPr>
                    </w:pPr>
                    <w:r>
                      <w:rPr>
                        <w:rFonts w:ascii="Calibri"/>
                        <w:sz w:val="14"/>
                      </w:rPr>
                      <w:t>DD</w:t>
                    </w:r>
                  </w:p>
                </w:txbxContent>
              </v:textbox>
            </v:shape>
            <v:shape id="_x0000_s1602" o:spid="_x0000_s1602" o:spt="202" type="#_x0000_t202" style="position:absolute;left:7790;top:1423;height:262;width:11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25"/>
                      <w:ind w:left="12" w:right="0" w:firstLine="0"/>
                      <w:jc w:val="left"/>
                      <w:rPr>
                        <w:rFonts w:ascii="Calibri"/>
                        <w:sz w:val="14"/>
                      </w:rPr>
                    </w:pPr>
                    <w:r>
                      <w:rPr>
                        <w:rFonts w:ascii="Calibri"/>
                        <w:w w:val="99"/>
                        <w:sz w:val="14"/>
                      </w:rPr>
                      <w:t>=</w:t>
                    </w:r>
                  </w:p>
                </w:txbxContent>
              </v:textbox>
            </v:shape>
            <v:shape id="_x0000_s1603" o:spid="_x0000_s1603" o:spt="202" type="#_x0000_t202" style="position:absolute;left:7994;top:1423;height:262;width:25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25"/>
                      <w:ind w:left="60" w:right="-8" w:firstLine="0"/>
                      <w:jc w:val="left"/>
                      <w:rPr>
                        <w:rFonts w:ascii="Calibri"/>
                        <w:sz w:val="14"/>
                      </w:rPr>
                    </w:pPr>
                    <w:r>
                      <w:rPr>
                        <w:rFonts w:ascii="Calibri"/>
                        <w:w w:val="95"/>
                        <w:sz w:val="14"/>
                      </w:rPr>
                      <w:t>RL =</w:t>
                    </w:r>
                  </w:p>
                </w:txbxContent>
              </v:textbox>
            </v:shape>
            <v:shape id="_x0000_s1604" o:spid="_x0000_s1604" o:spt="202" type="#_x0000_t202" style="position:absolute;left:8251;top:1423;height:262;width:34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25"/>
                      <w:ind w:left="7" w:right="-26" w:firstLine="0"/>
                      <w:jc w:val="left"/>
                      <w:rPr>
                        <w:rFonts w:ascii="Calibri" w:hAnsi="Calibri"/>
                        <w:sz w:val="14"/>
                      </w:rPr>
                    </w:pPr>
                    <w:r>
                      <w:rPr>
                        <w:rFonts w:ascii="Calibri" w:hAnsi="Calibri"/>
                        <w:sz w:val="14"/>
                      </w:rPr>
                      <w:t>4Ω Cla</w:t>
                    </w:r>
                  </w:p>
                </w:txbxContent>
              </v:textbox>
            </v:shape>
            <v:shape id="_x0000_s1605" o:spid="_x0000_s1605" o:spt="202" type="#_x0000_t202" style="position:absolute;left:8599;top:1423;height:262;width:20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25"/>
                      <w:ind w:left="26" w:right="-3" w:firstLine="0"/>
                      <w:jc w:val="left"/>
                      <w:rPr>
                        <w:rFonts w:ascii="Calibri"/>
                        <w:sz w:val="14"/>
                      </w:rPr>
                    </w:pPr>
                    <w:r>
                      <w:rPr>
                        <w:rFonts w:ascii="Calibri"/>
                        <w:sz w:val="14"/>
                      </w:rPr>
                      <w:t>ss_</w:t>
                    </w:r>
                  </w:p>
                </w:txbxContent>
              </v:textbox>
            </v:shape>
            <v:shape id="_x0000_s1606" o:spid="_x0000_s1606" o:spt="202" type="#_x0000_t202" style="position:absolute;left:8803;top:1423;height:262;width:14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25"/>
                      <w:ind w:left="2" w:right="0" w:firstLine="0"/>
                      <w:jc w:val="left"/>
                      <w:rPr>
                        <w:rFonts w:ascii="Calibri"/>
                        <w:sz w:val="14"/>
                      </w:rPr>
                    </w:pPr>
                    <w:r>
                      <w:rPr>
                        <w:rFonts w:ascii="Calibri"/>
                        <w:w w:val="99"/>
                        <w:sz w:val="14"/>
                      </w:rPr>
                      <w:t>D</w:t>
                    </w:r>
                  </w:p>
                </w:txbxContent>
              </v:textbox>
            </v:shape>
            <v:shape id="_x0000_s1607" o:spid="_x0000_s1607" o:spt="202" type="#_x0000_t202" style="position:absolute;left:6749;top:1344;height:2549;width:18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3" w:lineRule="exact"/>
                      <w:ind w:left="6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5"/>
                        <w:sz w:val="20"/>
                      </w:rPr>
                      <w:t>3</w:t>
                    </w:r>
                  </w:p>
                  <w:p>
                    <w:pPr>
                      <w:spacing w:before="5"/>
                      <w:ind w:left="6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5"/>
                        <w:sz w:val="20"/>
                      </w:rPr>
                      <w:t>2</w:t>
                    </w:r>
                  </w:p>
                  <w:p>
                    <w:pPr>
                      <w:spacing w:before="17"/>
                      <w:ind w:left="6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5"/>
                        <w:sz w:val="20"/>
                      </w:rPr>
                      <w:t>1</w:t>
                    </w:r>
                  </w:p>
                  <w:p>
                    <w:pPr>
                      <w:spacing w:before="17"/>
                      <w:ind w:left="6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5"/>
                        <w:sz w:val="20"/>
                      </w:rPr>
                      <w:t>0</w:t>
                    </w:r>
                  </w:p>
                  <w:p>
                    <w:pPr>
                      <w:spacing w:before="2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-1</w:t>
                    </w:r>
                  </w:p>
                  <w:p>
                    <w:pPr>
                      <w:spacing w:before="17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-2</w:t>
                    </w:r>
                  </w:p>
                  <w:p>
                    <w:pPr>
                      <w:spacing w:before="17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-3</w:t>
                    </w:r>
                  </w:p>
                  <w:p>
                    <w:pPr>
                      <w:spacing w:before="17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-4</w:t>
                    </w:r>
                  </w:p>
                  <w:p>
                    <w:pPr>
                      <w:spacing w:before="2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-5</w:t>
                    </w:r>
                  </w:p>
                  <w:p>
                    <w:pPr>
                      <w:spacing w:before="20" w:line="240" w:lineRule="exact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-6</w:t>
                    </w:r>
                  </w:p>
                </w:txbxContent>
              </v:textbox>
            </v:shape>
            <v:shape id="_x0000_s1608" o:spid="_x0000_s1608" o:spt="202" type="#_x0000_t202" style="position:absolute;left:8105;top:1195;height:221;width:182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21" w:lineRule="exact"/>
                      <w:ind w:left="0" w:right="0" w:firstLine="0"/>
                      <w:jc w:val="left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z w:val="22"/>
                      </w:rPr>
                      <w:t xml:space="preserve">Frequency </w:t>
                    </w:r>
                    <w:r>
                      <w:rPr>
                        <w:rFonts w:ascii="Calibri"/>
                        <w:sz w:val="21"/>
                      </w:rPr>
                      <w:t>Response</w:t>
                    </w:r>
                  </w:p>
                </w:txbxContent>
              </v:textbox>
            </v:shape>
            <v:shape id="_x0000_s1609" o:spid="_x0000_s1609" o:spt="202" type="#_x0000_t202" style="position:absolute;left:7872;top:1478;height:139;width:16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39" w:lineRule="exact"/>
                      <w:ind w:left="0" w:right="0" w:firstLine="0"/>
                      <w:jc w:val="left"/>
                      <w:rPr>
                        <w:rFonts w:ascii="Calibri"/>
                        <w:sz w:val="14"/>
                      </w:rPr>
                    </w:pPr>
                    <w:r>
                      <w:rPr>
                        <w:rFonts w:ascii="Calibri"/>
                        <w:sz w:val="14"/>
                      </w:rPr>
                      <w:t>5V</w:t>
                    </w:r>
                  </w:p>
                </w:txbxContent>
              </v:textbox>
            </v:shape>
            <v:shape id="_x0000_s1610" o:spid="_x0000_s1610" o:spt="202" type="#_x0000_t202" style="position:absolute;left:7010;top:3965;height:199;width:22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99" w:lineRule="exact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10</w:t>
                    </w:r>
                  </w:p>
                </w:txbxContent>
              </v:textbox>
            </v:shape>
            <v:shape id="_x0000_s1611" o:spid="_x0000_s1611" o:spt="202" type="#_x0000_t202" style="position:absolute;left:8117;top:3965;height:199;width:32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99" w:lineRule="exact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100</w:t>
                    </w:r>
                  </w:p>
                </w:txbxContent>
              </v:textbox>
            </v:shape>
            <v:shape id="_x0000_s1612" o:spid="_x0000_s1612" o:spt="202" type="#_x0000_t202" style="position:absolute;left:9223;top:3965;height:199;width:42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99" w:lineRule="exact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1000</w:t>
                    </w:r>
                  </w:p>
                </w:txbxContent>
              </v:textbox>
            </v:shape>
            <v:shape id="_x0000_s1613" o:spid="_x0000_s1613" o:spt="202" type="#_x0000_t202" style="position:absolute;left:10330;top:3965;height:199;width:51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99" w:lineRule="exact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10000</w:t>
                    </w:r>
                  </w:p>
                </w:txbxContent>
              </v:textbox>
            </v:shape>
            <v:shape id="_x0000_s1614" o:spid="_x0000_s1614" o:spt="202" type="#_x0000_t202" style="position:absolute;left:8280;top:4224;height:209;width:126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9" w:lineRule="exact"/>
                      <w:ind w:left="0" w:right="0" w:firstLine="0"/>
                      <w:jc w:val="left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z w:val="21"/>
                      </w:rPr>
                      <w:t>Frequency (HZ)</w:t>
                    </w:r>
                  </w:p>
                </w:txbxContent>
              </v:textbox>
            </v:shape>
          </v:group>
        </w:pict>
      </w:r>
      <w:r>
        <w:pict>
          <v:shape id="_x0000_s1615" o:spid="_x0000_s1615" o:spt="202" type="#_x0000_t202" style="position:absolute;left:0pt;margin-left:59pt;margin-top:88.3pt;height:95.55pt;width:14.4pt;mso-position-horizontal-relative:page;z-index:40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pStyle w:val="5"/>
                    <w:spacing w:line="271" w:lineRule="exact"/>
                    <w:ind w:left="20" w:right="-996"/>
                    <w:rPr>
                      <w:rFonts w:ascii="Calibri" w:eastAsia="Calibri"/>
                      <w:sz w:val="21"/>
                    </w:rPr>
                  </w:pPr>
                  <w:r>
                    <w:rPr>
                      <w:rFonts w:ascii="Calibri" w:eastAsia="Calibri"/>
                      <w:spacing w:val="-2"/>
                      <w:w w:val="100"/>
                    </w:rPr>
                    <w:t>Pow</w:t>
                  </w:r>
                  <w:r>
                    <w:rPr>
                      <w:rFonts w:ascii="Calibri" w:eastAsia="Calibri"/>
                      <w:w w:val="100"/>
                    </w:rPr>
                    <w:t>er</w:t>
                  </w:r>
                  <w:r>
                    <w:rPr>
                      <w:rFonts w:ascii="Calibri" w:eastAsia="Calibri"/>
                      <w:spacing w:val="-2"/>
                    </w:rPr>
                    <w:t xml:space="preserve"> Curr</w:t>
                  </w:r>
                  <w:r>
                    <w:rPr>
                      <w:rFonts w:ascii="Calibri" w:eastAsia="Calibri"/>
                      <w:w w:val="100"/>
                    </w:rPr>
                    <w:t>ent (ma)</w:t>
                  </w:r>
                </w:p>
              </w:txbxContent>
            </v:textbox>
          </v:shape>
        </w:pict>
      </w:r>
      <w:r>
        <w:pict>
          <v:shape id="_x0000_s1616" o:spid="_x0000_s1616" o:spt="202" type="#_x0000_t202" style="position:absolute;left:0pt;margin-left:317.75pt;margin-top:109.2pt;height:53.5pt;width:13.75pt;mso-position-horizontal-relative:page;z-index:40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before="0" w:line="258" w:lineRule="exact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rFonts w:ascii="Calibri" w:eastAsia="Calibri"/>
                      <w:w w:val="99"/>
                      <w:sz w:val="21"/>
                    </w:rPr>
                    <w:t>Gain (db)</w:t>
                  </w:r>
                </w:p>
              </w:txbxContent>
            </v:textbox>
          </v:shape>
        </w:pict>
      </w:r>
      <w:r>
        <w:rPr>
          <w:sz w:val="22"/>
        </w:rPr>
        <w:t xml:space="preserve">Figure 5: Frequency </w:t>
      </w:r>
      <w:r>
        <w:rPr>
          <w:rFonts w:ascii="Arial" w:eastAsia="Arial"/>
          <w:sz w:val="22"/>
        </w:rPr>
        <w:t>VS.THD + N</w:t>
      </w:r>
      <w:r>
        <w:rPr>
          <w:rFonts w:ascii="Arial" w:eastAsia="Arial"/>
          <w:sz w:val="22"/>
        </w:rPr>
        <w:tab/>
      </w:r>
      <w:r>
        <w:rPr>
          <w:sz w:val="22"/>
        </w:rPr>
        <w:t>Figure 6:</w:t>
      </w:r>
      <w:r>
        <w:rPr>
          <w:rFonts w:ascii="Arial" w:eastAsia="Arial"/>
          <w:sz w:val="21"/>
        </w:rPr>
        <w:t xml:space="preserve">Power Crrent </w:t>
      </w:r>
      <w:r>
        <w:rPr>
          <w:rFonts w:ascii="Arial" w:eastAsia="Arial"/>
          <w:sz w:val="22"/>
        </w:rPr>
        <w:t>VS. Suppy Voltage</w:t>
      </w:r>
    </w:p>
    <w:p>
      <w:pPr>
        <w:pStyle w:val="5"/>
        <w:rPr>
          <w:rFonts w:ascii="Arial"/>
          <w:sz w:val="24"/>
        </w:rPr>
      </w:pPr>
    </w:p>
    <w:p>
      <w:pPr>
        <w:pStyle w:val="5"/>
        <w:rPr>
          <w:rFonts w:ascii="Arial"/>
          <w:sz w:val="24"/>
        </w:rPr>
      </w:pPr>
    </w:p>
    <w:p>
      <w:pPr>
        <w:pStyle w:val="5"/>
        <w:rPr>
          <w:rFonts w:ascii="Arial"/>
          <w:sz w:val="24"/>
        </w:rPr>
      </w:pPr>
    </w:p>
    <w:p>
      <w:pPr>
        <w:pStyle w:val="5"/>
        <w:rPr>
          <w:rFonts w:ascii="Arial"/>
          <w:sz w:val="24"/>
        </w:rPr>
      </w:pPr>
    </w:p>
    <w:p>
      <w:pPr>
        <w:pStyle w:val="5"/>
        <w:rPr>
          <w:rFonts w:ascii="Arial"/>
          <w:sz w:val="24"/>
        </w:rPr>
      </w:pPr>
    </w:p>
    <w:p>
      <w:pPr>
        <w:pStyle w:val="5"/>
        <w:rPr>
          <w:rFonts w:ascii="Arial"/>
          <w:sz w:val="24"/>
        </w:rPr>
      </w:pPr>
    </w:p>
    <w:p>
      <w:pPr>
        <w:pStyle w:val="5"/>
        <w:rPr>
          <w:rFonts w:ascii="Arial"/>
          <w:sz w:val="24"/>
        </w:rPr>
      </w:pPr>
    </w:p>
    <w:p>
      <w:pPr>
        <w:pStyle w:val="5"/>
        <w:rPr>
          <w:rFonts w:ascii="Arial"/>
          <w:sz w:val="24"/>
        </w:rPr>
      </w:pPr>
    </w:p>
    <w:p>
      <w:pPr>
        <w:pStyle w:val="5"/>
        <w:rPr>
          <w:rFonts w:ascii="Arial"/>
          <w:sz w:val="24"/>
        </w:rPr>
      </w:pPr>
    </w:p>
    <w:p>
      <w:pPr>
        <w:pStyle w:val="5"/>
        <w:rPr>
          <w:rFonts w:ascii="Arial"/>
          <w:sz w:val="24"/>
        </w:rPr>
      </w:pPr>
    </w:p>
    <w:p>
      <w:pPr>
        <w:pStyle w:val="5"/>
        <w:rPr>
          <w:rFonts w:ascii="Arial"/>
          <w:sz w:val="24"/>
        </w:rPr>
      </w:pPr>
    </w:p>
    <w:p>
      <w:pPr>
        <w:pStyle w:val="5"/>
        <w:rPr>
          <w:rFonts w:ascii="Arial"/>
          <w:sz w:val="24"/>
        </w:rPr>
      </w:pPr>
    </w:p>
    <w:p>
      <w:pPr>
        <w:pStyle w:val="5"/>
        <w:rPr>
          <w:rFonts w:ascii="Arial"/>
          <w:sz w:val="24"/>
        </w:rPr>
      </w:pPr>
    </w:p>
    <w:p>
      <w:pPr>
        <w:pStyle w:val="5"/>
        <w:spacing w:before="2"/>
        <w:rPr>
          <w:rFonts w:ascii="Arial"/>
          <w:sz w:val="35"/>
        </w:rPr>
      </w:pPr>
    </w:p>
    <w:p>
      <w:pPr>
        <w:pStyle w:val="5"/>
        <w:tabs>
          <w:tab w:val="left" w:pos="6571"/>
        </w:tabs>
        <w:ind w:left="247"/>
        <w:rPr>
          <w:rFonts w:ascii="Arial" w:eastAsia="Arial"/>
        </w:rPr>
      </w:pPr>
      <w:r>
        <w:rPr>
          <w:b/>
        </w:rPr>
        <w:t>Figure 7:</w:t>
      </w:r>
      <w:r>
        <w:rPr>
          <w:rFonts w:ascii="Arial" w:eastAsia="Arial"/>
        </w:rPr>
        <w:t>Input Voltage VS. Maximum Output Power</w:t>
      </w:r>
      <w:r>
        <w:rPr>
          <w:rFonts w:ascii="Arial" w:eastAsia="Arial"/>
        </w:rPr>
        <w:tab/>
      </w:r>
      <w:r>
        <w:rPr>
          <w:position w:val="5"/>
        </w:rPr>
        <w:t>Figure 8:</w:t>
      </w:r>
      <w:r>
        <w:rPr>
          <w:rFonts w:ascii="Arial" w:eastAsia="Arial"/>
          <w:color w:val="333333"/>
          <w:position w:val="5"/>
        </w:rPr>
        <w:t>Frequency Response</w:t>
      </w:r>
    </w:p>
    <w:p>
      <w:pPr>
        <w:spacing w:after="0"/>
        <w:rPr>
          <w:rFonts w:ascii="Arial" w:eastAsia="Arial"/>
        </w:rPr>
        <w:sectPr>
          <w:footerReference r:id="rId8" w:type="default"/>
          <w:pgSz w:w="12240" w:h="15840"/>
          <w:pgMar w:top="1000" w:right="0" w:bottom="760" w:left="880" w:header="817" w:footer="565" w:gutter="0"/>
          <w:pgNumType w:start="5"/>
        </w:sectPr>
      </w:pPr>
    </w:p>
    <w:p>
      <w:pPr>
        <w:pStyle w:val="2"/>
        <w:numPr>
          <w:ilvl w:val="0"/>
          <w:numId w:val="6"/>
        </w:numPr>
        <w:tabs>
          <w:tab w:val="left" w:pos="565"/>
        </w:tabs>
        <w:spacing w:before="0" w:after="0" w:line="398" w:lineRule="exact"/>
        <w:ind w:left="564" w:right="0" w:hanging="422"/>
        <w:jc w:val="both"/>
      </w:pPr>
      <w:r>
        <w:pict>
          <v:line id="_x0000_s1617" o:spid="_x0000_s1617" o:spt="20" style="position:absolute;left:0pt;margin-left:46.75pt;margin-top:1.5pt;height:0pt;width:521.4pt;mso-position-horizontal-relative:page;z-index:-7270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bookmarkStart w:id="19" w:name="应用说明"/>
      <w:bookmarkEnd w:id="19"/>
      <w:bookmarkStart w:id="20" w:name="应用说明"/>
      <w:bookmarkEnd w:id="20"/>
      <w:r>
        <w:t>Application Note</w:t>
      </w:r>
    </w:p>
    <w:p>
      <w:pPr>
        <w:pStyle w:val="4"/>
        <w:numPr>
          <w:ilvl w:val="0"/>
          <w:numId w:val="7"/>
        </w:numPr>
        <w:tabs>
          <w:tab w:val="left" w:pos="606"/>
        </w:tabs>
        <w:spacing w:before="0" w:after="0" w:line="319" w:lineRule="exact"/>
        <w:ind w:left="605" w:right="0" w:hanging="463"/>
        <w:jc w:val="both"/>
      </w:pPr>
      <w:bookmarkStart w:id="21" w:name="SD管脚控制"/>
      <w:bookmarkEnd w:id="21"/>
      <w:bookmarkStart w:id="22" w:name="SD管脚控制"/>
      <w:bookmarkEnd w:id="22"/>
      <w:r>
        <w:t>SD pin control</w:t>
      </w:r>
    </w:p>
    <w:p>
      <w:pPr>
        <w:pStyle w:val="5"/>
        <w:spacing w:line="282" w:lineRule="exact"/>
        <w:ind w:left="144"/>
        <w:jc w:val="both"/>
      </w:pPr>
      <w:r>
        <w:t>SD pin is a chip enable pin. Controlling opening and closing of the chip,</w:t>
      </w:r>
    </w:p>
    <w:p>
      <w:pPr>
        <w:pStyle w:val="5"/>
        <w:ind w:left="144" w:right="323"/>
        <w:jc w:val="both"/>
      </w:pPr>
      <w:r>
        <w:rPr>
          <w:spacing w:val="-1"/>
          <w:w w:val="100"/>
        </w:rPr>
        <w:t>SD pin is high, the power amplifier chip off. SD pin is</w:t>
      </w:r>
      <w:r>
        <w:rPr>
          <w:w w:val="100"/>
        </w:rPr>
        <w:t>Low, the amplifier chip open, normal operation. SD pin can not be suspended.</w:t>
      </w:r>
    </w:p>
    <w:p>
      <w:pPr>
        <w:pStyle w:val="5"/>
        <w:spacing w:before="2" w:after="1"/>
        <w:rPr>
          <w:sz w:val="26"/>
        </w:rPr>
      </w:pPr>
    </w:p>
    <w:tbl>
      <w:tblPr>
        <w:tblStyle w:val="6"/>
        <w:tblW w:w="0" w:type="auto"/>
        <w:tblInd w:w="109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8"/>
        <w:gridCol w:w="141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exact"/>
        </w:trPr>
        <w:tc>
          <w:tcPr>
            <w:tcW w:w="1418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358" w:right="345"/>
              <w:rPr>
                <w:sz w:val="22"/>
              </w:rPr>
            </w:pPr>
            <w:r>
              <w:rPr>
                <w:sz w:val="22"/>
              </w:rPr>
              <w:t>SD pin</w:t>
            </w:r>
          </w:p>
        </w:tc>
        <w:tc>
          <w:tcPr>
            <w:tcW w:w="1416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45" w:lineRule="exact"/>
              <w:ind w:left="251" w:right="233"/>
              <w:rPr>
                <w:sz w:val="22"/>
              </w:rPr>
            </w:pPr>
            <w:r>
              <w:rPr>
                <w:sz w:val="22"/>
              </w:rPr>
              <w:t>Chip Status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41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357" w:right="346"/>
              <w:rPr>
                <w:sz w:val="22"/>
              </w:rPr>
            </w:pPr>
            <w:r>
              <w:rPr>
                <w:sz w:val="22"/>
              </w:rPr>
              <w:t>Low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245" w:lineRule="exact"/>
              <w:ind w:left="251" w:right="233"/>
              <w:rPr>
                <w:sz w:val="22"/>
              </w:rPr>
            </w:pPr>
            <w:r>
              <w:rPr>
                <w:sz w:val="22"/>
              </w:rPr>
              <w:t>Open state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exact"/>
        </w:trPr>
        <w:tc>
          <w:tcPr>
            <w:tcW w:w="1418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357" w:right="346"/>
              <w:rPr>
                <w:sz w:val="22"/>
              </w:rPr>
            </w:pPr>
            <w:r>
              <w:rPr>
                <w:sz w:val="22"/>
              </w:rPr>
              <w:t>High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line="245" w:lineRule="exact"/>
              <w:ind w:left="251" w:right="233"/>
              <w:rPr>
                <w:sz w:val="22"/>
              </w:rPr>
            </w:pPr>
            <w:r>
              <w:rPr>
                <w:sz w:val="22"/>
              </w:rPr>
              <w:t>Disabled</w:t>
            </w:r>
          </w:p>
        </w:tc>
      </w:tr>
    </w:tbl>
    <w:p>
      <w:pPr>
        <w:pStyle w:val="5"/>
      </w:pPr>
    </w:p>
    <w:p>
      <w:pPr>
        <w:pStyle w:val="4"/>
        <w:numPr>
          <w:ilvl w:val="0"/>
          <w:numId w:val="7"/>
        </w:numPr>
        <w:tabs>
          <w:tab w:val="left" w:pos="606"/>
        </w:tabs>
        <w:spacing w:before="191" w:after="0" w:line="325" w:lineRule="exact"/>
        <w:ind w:left="605" w:right="0" w:hanging="463"/>
        <w:jc w:val="both"/>
      </w:pPr>
      <w:bookmarkStart w:id="23" w:name="MODE管脚控制"/>
      <w:bookmarkEnd w:id="23"/>
      <w:bookmarkStart w:id="24" w:name="MODE管脚控制"/>
      <w:bookmarkEnd w:id="24"/>
      <w:r>
        <w:t>MODE pin control</w:t>
      </w:r>
    </w:p>
    <w:p>
      <w:pPr>
        <w:pStyle w:val="5"/>
        <w:ind w:left="144"/>
      </w:pPr>
      <w:r>
        <w:rPr>
          <w:spacing w:val="-1"/>
          <w:w w:val="100"/>
        </w:rPr>
        <w:t>MODE pin can control the mode amplifier chip class AB and class-D switching</w:t>
      </w:r>
      <w:r>
        <w:rPr>
          <w:w w:val="100"/>
        </w:rPr>
        <w:t>. We recommend switching to class AB in the FM mode.</w:t>
      </w:r>
    </w:p>
    <w:p>
      <w:pPr>
        <w:pStyle w:val="5"/>
        <w:rPr>
          <w:sz w:val="20"/>
        </w:rPr>
      </w:pPr>
    </w:p>
    <w:p>
      <w:pPr>
        <w:pStyle w:val="5"/>
        <w:spacing w:before="6"/>
      </w:pPr>
    </w:p>
    <w:tbl>
      <w:tblPr>
        <w:tblStyle w:val="6"/>
        <w:tblW w:w="0" w:type="auto"/>
        <w:tblInd w:w="108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8"/>
        <w:gridCol w:w="141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1418" w:type="dxa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250" w:right="233"/>
              <w:rPr>
                <w:sz w:val="22"/>
              </w:rPr>
            </w:pPr>
            <w:r>
              <w:rPr>
                <w:sz w:val="22"/>
              </w:rPr>
              <w:t>MODE pin</w:t>
            </w:r>
          </w:p>
        </w:tc>
        <w:tc>
          <w:tcPr>
            <w:tcW w:w="1416" w:type="dxa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pStyle w:val="10"/>
              <w:spacing w:line="245" w:lineRule="exact"/>
              <w:ind w:left="257" w:right="223"/>
              <w:rPr>
                <w:sz w:val="22"/>
              </w:rPr>
            </w:pPr>
            <w:r>
              <w:rPr>
                <w:sz w:val="22"/>
              </w:rPr>
              <w:t>Chip Status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41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3" w:lineRule="exact"/>
              <w:ind w:left="250" w:right="233"/>
              <w:rPr>
                <w:sz w:val="22"/>
              </w:rPr>
            </w:pPr>
            <w:r>
              <w:rPr>
                <w:sz w:val="22"/>
              </w:rPr>
              <w:t>High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pStyle w:val="10"/>
              <w:spacing w:line="243" w:lineRule="exact"/>
              <w:ind w:left="257" w:right="223"/>
              <w:rPr>
                <w:sz w:val="22"/>
              </w:rPr>
            </w:pPr>
            <w:r>
              <w:rPr>
                <w:sz w:val="22"/>
              </w:rPr>
              <w:t>Class D mode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41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4" w:lineRule="exact"/>
              <w:ind w:left="250" w:right="233"/>
              <w:rPr>
                <w:sz w:val="22"/>
              </w:rPr>
            </w:pPr>
            <w:r>
              <w:rPr>
                <w:sz w:val="22"/>
              </w:rPr>
              <w:t>Low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pStyle w:val="10"/>
              <w:spacing w:line="244" w:lineRule="exact"/>
              <w:ind w:left="257" w:right="223"/>
              <w:rPr>
                <w:sz w:val="22"/>
              </w:rPr>
            </w:pPr>
            <w:r>
              <w:rPr>
                <w:sz w:val="22"/>
              </w:rPr>
              <w:t>Class AB mode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exact"/>
        </w:trPr>
        <w:tc>
          <w:tcPr>
            <w:tcW w:w="1418" w:type="dxa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</w:tcPr>
          <w:p>
            <w:pPr>
              <w:pStyle w:val="10"/>
              <w:spacing w:line="244" w:lineRule="exact"/>
              <w:ind w:left="247" w:right="233"/>
              <w:rPr>
                <w:sz w:val="22"/>
              </w:rPr>
            </w:pPr>
            <w:r>
              <w:rPr>
                <w:sz w:val="22"/>
              </w:rPr>
              <w:t>Suspended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right w:val="single" w:color="000000" w:sz="8" w:space="0"/>
            </w:tcBorders>
          </w:tcPr>
          <w:p>
            <w:pPr>
              <w:pStyle w:val="10"/>
              <w:spacing w:line="244" w:lineRule="exact"/>
              <w:ind w:left="257" w:right="223"/>
              <w:rPr>
                <w:sz w:val="22"/>
              </w:rPr>
            </w:pPr>
            <w:r>
              <w:rPr>
                <w:sz w:val="22"/>
              </w:rPr>
              <w:t>Class AB mode</w:t>
            </w:r>
          </w:p>
        </w:tc>
      </w:tr>
    </w:tbl>
    <w:p>
      <w:pPr>
        <w:pStyle w:val="5"/>
      </w:pPr>
    </w:p>
    <w:p>
      <w:pPr>
        <w:pStyle w:val="5"/>
        <w:spacing w:before="5"/>
        <w:rPr>
          <w:sz w:val="19"/>
        </w:rPr>
      </w:pPr>
    </w:p>
    <w:p>
      <w:pPr>
        <w:pStyle w:val="4"/>
        <w:numPr>
          <w:ilvl w:val="0"/>
          <w:numId w:val="7"/>
        </w:numPr>
        <w:tabs>
          <w:tab w:val="left" w:pos="606"/>
        </w:tabs>
        <w:spacing w:before="0" w:after="0" w:line="324" w:lineRule="exact"/>
        <w:ind w:left="605" w:right="0" w:hanging="463"/>
        <w:jc w:val="both"/>
      </w:pPr>
      <w:bookmarkStart w:id="25" w:name="功放增益控制"/>
      <w:bookmarkEnd w:id="25"/>
      <w:bookmarkStart w:id="26" w:name="功放增益控制"/>
      <w:bookmarkEnd w:id="26"/>
      <w:r>
        <w:t>Amplifier gain control</w:t>
      </w:r>
    </w:p>
    <w:p>
      <w:pPr>
        <w:pStyle w:val="5"/>
        <w:spacing w:line="242" w:lineRule="auto"/>
        <w:ind w:left="144" w:right="108"/>
        <w:rPr>
          <w:sz w:val="22"/>
          <w:szCs w:val="22"/>
        </w:rPr>
      </w:pPr>
      <w:r>
        <w:rPr>
          <w:spacing w:val="-3"/>
          <w:w w:val="100"/>
        </w:rPr>
        <w:t xml:space="preserve">Output (PWM signal) based upon the digital </w:t>
      </w:r>
      <w:r>
        <w:rPr>
          <w:spacing w:val="-3"/>
          <w:w w:val="100"/>
          <w:sz w:val="22"/>
          <w:szCs w:val="22"/>
        </w:rPr>
        <w:t>signal D mode, AB class output</w:t>
      </w:r>
      <w:r>
        <w:rPr>
          <w:w w:val="100"/>
          <w:sz w:val="22"/>
          <w:szCs w:val="22"/>
        </w:rPr>
        <w:t>An analog signal, which can gain by R</w:t>
      </w:r>
      <w:r>
        <w:rPr>
          <w:sz w:val="22"/>
          <w:szCs w:val="22"/>
        </w:rPr>
        <w:t>IN adjusted.</w:t>
      </w:r>
    </w:p>
    <w:p>
      <w:pPr>
        <w:spacing w:before="113" w:line="313" w:lineRule="exact"/>
        <w:ind w:left="2732" w:right="0" w:firstLine="0"/>
        <w:jc w:val="left"/>
        <w:rPr>
          <w:rFonts w:ascii="Symbol" w:hAnsi="Symbol"/>
          <w:sz w:val="22"/>
          <w:szCs w:val="22"/>
        </w:rPr>
      </w:pPr>
      <w:r>
        <w:rPr>
          <w:w w:val="105"/>
          <w:sz w:val="22"/>
          <w:szCs w:val="22"/>
        </w:rPr>
        <w:t>180</w:t>
      </w:r>
      <w:r>
        <w:rPr>
          <w:i/>
          <w:w w:val="105"/>
          <w:sz w:val="22"/>
          <w:szCs w:val="22"/>
        </w:rPr>
        <w:t>K</w:t>
      </w:r>
      <w:r>
        <w:rPr>
          <w:rFonts w:ascii="Symbol" w:hAnsi="Symbol"/>
          <w:w w:val="105"/>
          <w:sz w:val="22"/>
          <w:szCs w:val="22"/>
        </w:rPr>
        <w:t></w:t>
      </w:r>
    </w:p>
    <w:p>
      <w:pPr>
        <w:pStyle w:val="5"/>
        <w:spacing w:before="1"/>
        <w:rPr>
          <w:rFonts w:ascii="Symbol" w:hAnsi="Symbol"/>
          <w:sz w:val="22"/>
          <w:szCs w:val="22"/>
        </w:rPr>
      </w:pPr>
      <w:r>
        <w:rPr>
          <w:sz w:val="22"/>
          <w:szCs w:val="22"/>
        </w:rPr>
        <w:br w:type="column"/>
      </w:r>
    </w:p>
    <w:p>
      <w:pPr>
        <w:pStyle w:val="4"/>
        <w:numPr>
          <w:ilvl w:val="1"/>
          <w:numId w:val="7"/>
        </w:numPr>
        <w:tabs>
          <w:tab w:val="left" w:pos="748"/>
        </w:tabs>
        <w:spacing w:before="0" w:after="0" w:line="325" w:lineRule="exact"/>
        <w:ind w:left="747" w:right="0" w:hanging="461"/>
        <w:jc w:val="both"/>
        <w:rPr>
          <w:sz w:val="22"/>
          <w:szCs w:val="22"/>
        </w:rPr>
      </w:pPr>
      <w:bookmarkStart w:id="27" w:name="Bypass电容"/>
      <w:bookmarkEnd w:id="27"/>
      <w:bookmarkStart w:id="28" w:name="Bypass电容"/>
      <w:bookmarkEnd w:id="28"/>
      <w:r>
        <w:rPr>
          <w:sz w:val="22"/>
          <w:szCs w:val="22"/>
        </w:rPr>
        <w:t>Bypass capacitance</w:t>
      </w:r>
    </w:p>
    <w:p>
      <w:pPr>
        <w:pStyle w:val="5"/>
        <w:ind w:left="286" w:right="220"/>
        <w:jc w:val="both"/>
        <w:rPr>
          <w:sz w:val="22"/>
          <w:szCs w:val="22"/>
        </w:rPr>
      </w:pPr>
      <w:r>
        <w:rPr>
          <w:spacing w:val="-1"/>
          <w:w w:val="100"/>
          <w:sz w:val="22"/>
          <w:szCs w:val="22"/>
        </w:rPr>
        <w:t>Byp capacitance is very important, the size of the capacitor determines the power</w:t>
      </w:r>
      <w:r>
        <w:rPr>
          <w:w w:val="100"/>
          <w:sz w:val="22"/>
          <w:szCs w:val="22"/>
        </w:rPr>
        <w:t>Opening the discharge time of the chip, while the chip size affects Byp important properties capacitance power supply rejection ratio, noise, sound, etc., and POP.</w:t>
      </w:r>
    </w:p>
    <w:p>
      <w:pPr>
        <w:pStyle w:val="5"/>
        <w:spacing w:before="2"/>
        <w:ind w:left="286"/>
        <w:jc w:val="both"/>
        <w:rPr>
          <w:sz w:val="22"/>
          <w:szCs w:val="22"/>
        </w:rPr>
      </w:pPr>
      <w:r>
        <w:rPr>
          <w:sz w:val="22"/>
          <w:szCs w:val="22"/>
        </w:rPr>
        <w:t>The capacitance was set to recommend 1uf, because of the charge rate Byp</w:t>
      </w:r>
    </w:p>
    <w:p>
      <w:pPr>
        <w:pStyle w:val="5"/>
        <w:ind w:left="286"/>
        <w:jc w:val="both"/>
        <w:rPr>
          <w:sz w:val="22"/>
          <w:szCs w:val="22"/>
        </w:rPr>
      </w:pPr>
      <w:r>
        <w:rPr>
          <w:sz w:val="22"/>
          <w:szCs w:val="22"/>
        </w:rPr>
        <w:t>Slower than the charging speed of the input signal terminal, POP sound smaller.</w:t>
      </w:r>
    </w:p>
    <w:p>
      <w:pPr>
        <w:pStyle w:val="5"/>
        <w:rPr>
          <w:sz w:val="22"/>
          <w:szCs w:val="22"/>
        </w:rPr>
      </w:pPr>
    </w:p>
    <w:p>
      <w:pPr>
        <w:pStyle w:val="5"/>
        <w:rPr>
          <w:sz w:val="22"/>
          <w:szCs w:val="22"/>
        </w:rPr>
      </w:pPr>
    </w:p>
    <w:p>
      <w:pPr>
        <w:pStyle w:val="5"/>
        <w:spacing w:before="1"/>
        <w:rPr>
          <w:sz w:val="22"/>
          <w:szCs w:val="22"/>
        </w:rPr>
      </w:pPr>
    </w:p>
    <w:p>
      <w:pPr>
        <w:pStyle w:val="4"/>
        <w:numPr>
          <w:ilvl w:val="1"/>
          <w:numId w:val="7"/>
        </w:numPr>
        <w:tabs>
          <w:tab w:val="left" w:pos="748"/>
        </w:tabs>
        <w:spacing w:before="0" w:after="0" w:line="325" w:lineRule="exact"/>
        <w:ind w:left="747" w:right="0" w:hanging="461"/>
        <w:jc w:val="both"/>
        <w:rPr>
          <w:sz w:val="22"/>
          <w:szCs w:val="22"/>
        </w:rPr>
      </w:pPr>
      <w:bookmarkStart w:id="29" w:name="EMI处理"/>
      <w:bookmarkEnd w:id="29"/>
      <w:bookmarkStart w:id="30" w:name="EMI处理"/>
      <w:bookmarkEnd w:id="30"/>
      <w:r>
        <w:rPr>
          <w:sz w:val="22"/>
          <w:szCs w:val="22"/>
        </w:rPr>
        <w:t>EMI deal</w:t>
      </w:r>
    </w:p>
    <w:p>
      <w:pPr>
        <w:pStyle w:val="5"/>
        <w:ind w:left="286" w:right="198"/>
        <w:rPr>
          <w:sz w:val="22"/>
          <w:szCs w:val="22"/>
        </w:rPr>
      </w:pPr>
      <w:r>
        <w:rPr>
          <w:spacing w:val="-1"/>
          <w:w w:val="100"/>
          <w:sz w:val="22"/>
          <w:szCs w:val="22"/>
        </w:rPr>
        <w:t>Take longer for the output line or near sensitive devices, it proposes to add</w:t>
      </w:r>
      <w:r>
        <w:rPr>
          <w:w w:val="100"/>
          <w:sz w:val="22"/>
          <w:szCs w:val="22"/>
        </w:rPr>
        <w:t>Magnetic beads and capacitor, can effectively reduce EMI. Placed close to the chip device.</w:t>
      </w:r>
    </w:p>
    <w:p>
      <w:pPr>
        <w:pStyle w:val="5"/>
        <w:rPr>
          <w:sz w:val="22"/>
          <w:szCs w:val="22"/>
        </w:rPr>
      </w:pPr>
    </w:p>
    <w:p>
      <w:pPr>
        <w:pStyle w:val="5"/>
        <w:spacing w:before="12"/>
        <w:rPr>
          <w:sz w:val="22"/>
          <w:szCs w:val="22"/>
        </w:rPr>
      </w:pPr>
      <w:r>
        <w:rPr>
          <w:sz w:val="22"/>
          <w:szCs w:val="22"/>
        </w:rPr>
        <w:drawing>
          <wp:anchor distT="0" distB="0" distL="0" distR="0" simplePos="0" relativeHeight="4096" behindDoc="0" locked="0" layoutInCell="1" allowOverlap="1">
            <wp:simplePos x="0" y="0"/>
            <wp:positionH relativeFrom="page">
              <wp:posOffset>3977640</wp:posOffset>
            </wp:positionH>
            <wp:positionV relativeFrom="paragraph">
              <wp:posOffset>240030</wp:posOffset>
            </wp:positionV>
            <wp:extent cx="2304415" cy="1041400"/>
            <wp:effectExtent l="0" t="0" r="0" b="0"/>
            <wp:wrapTopAndBottom/>
            <wp:docPr id="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3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4239" cy="10415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5"/>
        <w:rPr>
          <w:sz w:val="22"/>
          <w:szCs w:val="22"/>
        </w:rPr>
      </w:pPr>
    </w:p>
    <w:p>
      <w:pPr>
        <w:pStyle w:val="5"/>
        <w:spacing w:before="2"/>
        <w:rPr>
          <w:sz w:val="22"/>
          <w:szCs w:val="22"/>
        </w:rPr>
      </w:pPr>
    </w:p>
    <w:p>
      <w:pPr>
        <w:pStyle w:val="4"/>
        <w:numPr>
          <w:ilvl w:val="1"/>
          <w:numId w:val="7"/>
        </w:numPr>
        <w:tabs>
          <w:tab w:val="left" w:pos="748"/>
        </w:tabs>
        <w:spacing w:before="0" w:after="0" w:line="324" w:lineRule="exact"/>
        <w:ind w:left="747" w:right="0" w:hanging="461"/>
        <w:jc w:val="both"/>
        <w:rPr>
          <w:sz w:val="22"/>
          <w:szCs w:val="22"/>
        </w:rPr>
      </w:pPr>
      <w:bookmarkStart w:id="31" w:name="RC缓冲电路"/>
      <w:bookmarkEnd w:id="31"/>
      <w:bookmarkStart w:id="32" w:name="RC缓冲电路"/>
      <w:bookmarkEnd w:id="32"/>
      <w:r>
        <w:rPr>
          <w:sz w:val="22"/>
          <w:szCs w:val="22"/>
        </w:rPr>
        <w:t>RC snubber</w:t>
      </w:r>
    </w:p>
    <w:p>
      <w:pPr>
        <w:pStyle w:val="5"/>
        <w:ind w:left="286" w:right="112"/>
        <w:rPr>
          <w:sz w:val="22"/>
          <w:szCs w:val="22"/>
        </w:rPr>
      </w:pPr>
      <w:r>
        <w:rPr>
          <w:spacing w:val="-1"/>
          <w:w w:val="100"/>
          <w:sz w:val="22"/>
          <w:szCs w:val="22"/>
        </w:rPr>
        <w:t>The loudspeaker load impedance value is small, and at the output a recommended</w:t>
      </w:r>
      <w:r>
        <w:rPr>
          <w:w w:val="100"/>
          <w:sz w:val="22"/>
          <w:szCs w:val="22"/>
        </w:rPr>
        <w:t>Resistor and a capacitor to absorb voltage spikes, to prevent abnormal working chip.</w:t>
      </w:r>
    </w:p>
    <w:p>
      <w:pPr>
        <w:spacing w:after="0"/>
        <w:rPr>
          <w:sz w:val="22"/>
          <w:szCs w:val="22"/>
        </w:rPr>
        <w:sectPr>
          <w:headerReference r:id="rId9" w:type="default"/>
          <w:footerReference r:id="rId10" w:type="default"/>
          <w:pgSz w:w="12240" w:h="15840"/>
          <w:pgMar w:top="980" w:right="680" w:bottom="760" w:left="820" w:header="0" w:footer="565" w:gutter="0"/>
          <w:pgNumType w:start="6"/>
          <w:cols w:equalWidth="0" w:num="2">
            <w:col w:w="5094" w:space="207"/>
            <w:col w:w="5439"/>
          </w:cols>
        </w:sectPr>
      </w:pPr>
    </w:p>
    <w:p>
      <w:pPr>
        <w:pStyle w:val="3"/>
        <w:tabs>
          <w:tab w:val="left" w:pos="3870"/>
        </w:tabs>
        <w:jc w:val="center"/>
        <w:rPr>
          <w:sz w:val="22"/>
          <w:szCs w:val="22"/>
        </w:rPr>
      </w:pPr>
      <w:r>
        <w:rPr>
          <w:rFonts w:ascii="宋体" w:hAnsi="宋体"/>
          <w:i/>
          <w:w w:val="110"/>
          <w:position w:val="-8"/>
          <w:sz w:val="22"/>
          <w:szCs w:val="22"/>
        </w:rPr>
        <w:t xml:space="preserve">A </w:t>
      </w:r>
      <w:r>
        <w:rPr>
          <w:rFonts w:ascii="Symbol" w:hAnsi="Symbol"/>
          <w:w w:val="110"/>
          <w:position w:val="-8"/>
          <w:sz w:val="22"/>
          <w:szCs w:val="22"/>
        </w:rPr>
        <w:t xml:space="preserve"> </w:t>
      </w:r>
      <w:r>
        <w:rPr>
          <w:rFonts w:ascii="宋体" w:hAnsi="宋体"/>
          <w:w w:val="110"/>
          <w:sz w:val="22"/>
          <w:szCs w:val="22"/>
        </w:rPr>
        <w:t xml:space="preserve">2 </w:t>
      </w:r>
      <w:r>
        <w:rPr>
          <w:rFonts w:ascii="Symbol" w:hAnsi="Symbol"/>
          <w:w w:val="110"/>
          <w:sz w:val="22"/>
          <w:szCs w:val="22"/>
        </w:rPr>
        <w:t>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ab/>
      </w:r>
    </w:p>
    <w:p>
      <w:pPr>
        <w:tabs>
          <w:tab w:val="left" w:pos="2374"/>
        </w:tabs>
        <w:spacing w:before="0" w:line="304" w:lineRule="exact"/>
        <w:ind w:left="1304" w:right="0" w:firstLine="0"/>
        <w:jc w:val="center"/>
        <w:rPr>
          <w:rFonts w:ascii="Symbol" w:hAnsi="Symbol"/>
          <w:sz w:val="22"/>
          <w:szCs w:val="22"/>
        </w:rPr>
      </w:pPr>
      <w:r>
        <w:rPr>
          <w:i/>
          <w:w w:val="104"/>
          <w:position w:val="11"/>
          <w:sz w:val="22"/>
          <w:szCs w:val="22"/>
        </w:rPr>
        <w:t>V</w:t>
      </w:r>
      <w:r>
        <w:rPr>
          <w:i/>
          <w:position w:val="11"/>
          <w:sz w:val="22"/>
          <w:szCs w:val="22"/>
        </w:rPr>
        <w:tab/>
      </w:r>
      <w:r>
        <w:rPr>
          <w:i/>
          <w:spacing w:val="-90"/>
          <w:w w:val="100"/>
          <w:position w:val="3"/>
          <w:sz w:val="22"/>
          <w:szCs w:val="22"/>
        </w:rPr>
        <w:t>R</w:t>
      </w:r>
      <w:r>
        <w:rPr>
          <w:i/>
          <w:spacing w:val="-55"/>
          <w:w w:val="98"/>
          <w:position w:val="-3"/>
          <w:sz w:val="22"/>
          <w:szCs w:val="22"/>
        </w:rPr>
        <w:t>I</w:t>
      </w:r>
      <w:r>
        <w:rPr>
          <w:i/>
          <w:w w:val="98"/>
          <w:position w:val="-3"/>
          <w:sz w:val="22"/>
          <w:szCs w:val="22"/>
        </w:rPr>
        <w:t>N</w:t>
      </w:r>
      <w:r>
        <w:rPr>
          <w:i/>
          <w:position w:val="-3"/>
          <w:sz w:val="22"/>
          <w:szCs w:val="22"/>
        </w:rPr>
        <w:t xml:space="preserve"> </w:t>
      </w:r>
      <w:r>
        <w:rPr>
          <w:rFonts w:ascii="Symbol" w:hAnsi="Symbol"/>
          <w:w w:val="109"/>
          <w:sz w:val="22"/>
          <w:szCs w:val="22"/>
        </w:rPr>
        <w:t></w:t>
      </w:r>
      <w:r>
        <w:rPr>
          <w:rFonts w:ascii="Times New Roman" w:hAnsi="Times New Roman"/>
          <w:spacing w:val="6"/>
          <w:sz w:val="22"/>
          <w:szCs w:val="22"/>
        </w:rPr>
        <w:t xml:space="preserve"> 7</w:t>
      </w:r>
      <w:r>
        <w:rPr>
          <w:i/>
          <w:spacing w:val="-84"/>
          <w:w w:val="101"/>
          <w:sz w:val="22"/>
          <w:szCs w:val="22"/>
        </w:rPr>
        <w:t>K</w:t>
      </w:r>
      <w:r>
        <w:rPr>
          <w:rFonts w:ascii="Symbol" w:hAnsi="Symbol"/>
          <w:w w:val="109"/>
          <w:sz w:val="22"/>
          <w:szCs w:val="22"/>
        </w:rPr>
        <w:t></w:t>
      </w:r>
    </w:p>
    <w:p>
      <w:pPr>
        <w:pStyle w:val="5"/>
        <w:spacing w:before="39"/>
        <w:ind w:left="1277"/>
        <w:rPr>
          <w:sz w:val="22"/>
          <w:szCs w:val="22"/>
        </w:rPr>
      </w:pPr>
      <w:r>
        <w:rPr>
          <w:sz w:val="22"/>
          <w:szCs w:val="22"/>
        </w:rPr>
        <w:br w:type="column"/>
      </w:r>
      <w:r>
        <w:rPr>
          <w:sz w:val="22"/>
          <w:szCs w:val="22"/>
        </w:rPr>
        <w:t>Recommended resistance: 2Ω-5Ω, capacitance recommended: 500PF-10NF.</w:t>
      </w:r>
    </w:p>
    <w:p>
      <w:pPr>
        <w:spacing w:after="0"/>
        <w:rPr>
          <w:sz w:val="22"/>
          <w:szCs w:val="22"/>
        </w:rPr>
        <w:sectPr>
          <w:type w:val="continuous"/>
          <w:pgSz w:w="12240" w:h="15840"/>
          <w:pgMar w:top="1080" w:right="680" w:bottom="700" w:left="820" w:header="720" w:footer="720" w:gutter="0"/>
          <w:cols w:equalWidth="0" w:num="2">
            <w:col w:w="3871" w:space="439"/>
            <w:col w:w="6430"/>
          </w:cols>
        </w:sectPr>
      </w:pPr>
    </w:p>
    <w:p>
      <w:pPr>
        <w:pStyle w:val="5"/>
        <w:spacing w:before="10"/>
        <w:rPr>
          <w:sz w:val="22"/>
          <w:szCs w:val="22"/>
        </w:rPr>
      </w:pPr>
    </w:p>
    <w:p>
      <w:pPr>
        <w:pStyle w:val="5"/>
        <w:spacing w:before="36"/>
        <w:ind w:left="144" w:right="5807"/>
        <w:rPr>
          <w:sz w:val="22"/>
          <w:szCs w:val="22"/>
        </w:rPr>
      </w:pPr>
      <w:r>
        <w:rPr>
          <w:spacing w:val="-3"/>
          <w:w w:val="100"/>
          <w:position w:val="1"/>
          <w:sz w:val="22"/>
          <w:szCs w:val="22"/>
        </w:rPr>
        <w:t>A</w:t>
      </w:r>
      <w:r>
        <w:rPr>
          <w:sz w:val="22"/>
          <w:szCs w:val="22"/>
        </w:rPr>
        <w:t>V is the gain, usually expressed DB, multiple units of the above-described calculation result, multiple 20Log = DB.</w:t>
      </w:r>
    </w:p>
    <w:p>
      <w:pPr>
        <w:pStyle w:val="5"/>
        <w:spacing w:before="2" w:line="288" w:lineRule="exact"/>
        <w:ind w:left="144"/>
        <w:rPr>
          <w:sz w:val="22"/>
          <w:szCs w:val="22"/>
        </w:rPr>
      </w:pPr>
      <w:r>
        <w:rPr>
          <w:sz w:val="22"/>
          <w:szCs w:val="22"/>
        </w:rPr>
        <w:t>Unit resistor RIN is KΩ, 180KΩ feedback resistor to the internal</w:t>
      </w:r>
    </w:p>
    <w:p>
      <w:pPr>
        <w:pStyle w:val="5"/>
        <w:ind w:left="144" w:right="5973"/>
        <w:rPr>
          <w:sz w:val="22"/>
          <w:szCs w:val="22"/>
        </w:rPr>
      </w:pPr>
      <w:r>
        <w:rPr>
          <w:spacing w:val="-3"/>
          <w:w w:val="100"/>
          <w:position w:val="1"/>
          <w:sz w:val="22"/>
          <w:szCs w:val="22"/>
        </w:rPr>
        <w:t>(R</w:t>
      </w:r>
      <w:r>
        <w:rPr>
          <w:sz w:val="22"/>
          <w:szCs w:val="22"/>
        </w:rPr>
        <w:t>F), 7KΩ series resistor is built (RS), RIN based on the actual supply voltage, the input amplitude, distortion, and defined by the user. Such as RIN = 27K, = 10.5 times, AV = 20.4DB</w:t>
      </w:r>
    </w:p>
    <w:p>
      <w:pPr>
        <w:pStyle w:val="5"/>
        <w:spacing w:before="3"/>
        <w:rPr>
          <w:sz w:val="22"/>
          <w:szCs w:val="22"/>
        </w:rPr>
      </w:pPr>
    </w:p>
    <w:p>
      <w:pPr>
        <w:pStyle w:val="5"/>
        <w:ind w:left="144" w:right="5752"/>
        <w:rPr>
          <w:sz w:val="22"/>
          <w:szCs w:val="22"/>
        </w:rPr>
      </w:pPr>
      <w:r>
        <w:rPr>
          <w:spacing w:val="-1"/>
          <w:w w:val="100"/>
          <w:sz w:val="22"/>
          <w:szCs w:val="22"/>
        </w:rPr>
        <w:t>Input capacitor (CIN) and input resistor (RIN) composed of a high-pass filter</w:t>
      </w:r>
      <w:r>
        <w:rPr>
          <w:w w:val="100"/>
          <w:sz w:val="22"/>
          <w:szCs w:val="22"/>
        </w:rPr>
        <w:t>Filter, whose cutoff frequency is:</w:t>
      </w:r>
    </w:p>
    <w:p>
      <w:pPr>
        <w:pStyle w:val="5"/>
        <w:spacing w:before="8"/>
        <w:rPr>
          <w:sz w:val="20"/>
        </w:rPr>
      </w:pPr>
    </w:p>
    <w:p>
      <w:pPr>
        <w:spacing w:before="154" w:line="275" w:lineRule="exact"/>
        <w:ind w:left="1129" w:right="0" w:firstLine="0"/>
        <w:jc w:val="left"/>
        <w:rPr>
          <w:rFonts w:ascii="Symbol" w:hAnsi="Symbol"/>
          <w:sz w:val="24"/>
        </w:rPr>
      </w:pPr>
      <w:r>
        <w:pict>
          <v:line id="_x0000_s1618" o:spid="_x0000_s1618" o:spt="20" style="position:absolute;left:0pt;margin-left:123.8pt;margin-top:19.95pt;height:0pt;width:111.5pt;mso-position-horizontal-relative:page;z-index:-72704;mso-width-relative:page;mso-height-relative:page;" stroked="t" coordsize="21600,21600">
            <v:path arrowok="t"/>
            <v:fill focussize="0,0"/>
            <v:stroke weight="0.6pt" color="#000000"/>
            <v:imagedata o:title=""/>
            <o:lock v:ext="edit"/>
          </v:line>
        </w:pict>
      </w:r>
      <w:r>
        <w:pict>
          <v:shape id="_x0000_s1619" o:spid="_x0000_s1619" o:spt="202" type="#_x0000_t202" style="position:absolute;left:0pt;margin-left:152pt;margin-top:13.65pt;height:22.1pt;width:4.8pt;mso-position-horizontal-relative:page;z-index:-727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Symbol" w:hAnsi="Symbol"/>
                      <w:sz w:val="36"/>
                    </w:rPr>
                  </w:pPr>
                  <w:r>
                    <w:rPr>
                      <w:rFonts w:ascii="Symbol" w:hAnsi="Symbol"/>
                      <w:w w:val="79"/>
                      <w:sz w:val="36"/>
                    </w:rPr>
                    <w:t></w:t>
                  </w:r>
                </w:p>
              </w:txbxContent>
            </v:textbox>
          </v:shape>
        </w:pict>
      </w:r>
      <w:r>
        <w:pict>
          <v:shape id="_x0000_s1620" o:spid="_x0000_s1620" o:spt="202" type="#_x0000_t202" style="position:absolute;left:0pt;margin-left:176.15pt;margin-top:20.4pt;height:14.75pt;width:25.8pt;mso-position-horizontal-relative:page;z-index:-727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9"/>
                    <w:numPr>
                      <w:ilvl w:val="0"/>
                      <w:numId w:val="8"/>
                    </w:numPr>
                    <w:tabs>
                      <w:tab w:val="left" w:pos="214"/>
                    </w:tabs>
                    <w:spacing w:before="0" w:after="0" w:line="294" w:lineRule="exact"/>
                    <w:ind w:left="213" w:right="0" w:hanging="213"/>
                    <w:jc w:val="left"/>
                    <w:rPr>
                      <w:i/>
                      <w:sz w:val="26"/>
                    </w:rPr>
                  </w:pPr>
                  <w:r>
                    <w:rPr>
                      <w:spacing w:val="-12"/>
                      <w:sz w:val="24"/>
                    </w:rPr>
                    <w:t>7</w:t>
                  </w:r>
                  <w:r>
                    <w:rPr>
                      <w:i/>
                      <w:spacing w:val="-12"/>
                      <w:sz w:val="26"/>
                    </w:rPr>
                    <w:t>K</w:t>
                  </w:r>
                </w:p>
              </w:txbxContent>
            </v:textbox>
          </v:shape>
        </w:pict>
      </w:r>
      <w:r>
        <w:pict>
          <v:shape id="_x0000_s1621" o:spid="_x0000_s1621" o:spt="202" type="#_x0000_t202" style="position:absolute;left:0pt;margin-left:176.6pt;margin-top:5pt;height:12pt;width:6pt;mso-position-horizontal-relative:page;z-index:40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40" w:lineRule="exact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sz w:val="24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622" o:spid="_x0000_s1622" o:spt="202" type="#_x0000_t202" style="position:absolute;left:0pt;margin-left:201.7pt;margin-top:14.1pt;height:22.1pt;width:5.65pt;mso-position-horizontal-relative:page;z-index:-727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Symbol" w:hAnsi="Symbol"/>
                      <w:sz w:val="36"/>
                    </w:rPr>
                  </w:pPr>
                  <w:r>
                    <w:rPr>
                      <w:rFonts w:ascii="Symbol" w:hAnsi="Symbol"/>
                      <w:w w:val="93"/>
                      <w:sz w:val="36"/>
                    </w:rPr>
                    <w:t></w:t>
                  </w:r>
                </w:p>
              </w:txbxContent>
            </v:textbox>
          </v:shape>
        </w:pict>
      </w:r>
      <w:r>
        <w:rPr>
          <w:i/>
          <w:spacing w:val="-76"/>
          <w:w w:val="96"/>
          <w:sz w:val="26"/>
        </w:rPr>
        <w:t>f</w:t>
      </w:r>
      <w:r>
        <w:rPr>
          <w:i/>
          <w:w w:val="99"/>
          <w:position w:val="-4"/>
          <w:sz w:val="14"/>
        </w:rPr>
        <w:t>C</w:t>
      </w:r>
      <w:r>
        <w:rPr>
          <w:i/>
          <w:spacing w:val="-39"/>
          <w:position w:val="-4"/>
          <w:sz w:val="14"/>
        </w:rPr>
        <w:t xml:space="preserve"> </w:t>
      </w:r>
      <w:r>
        <w:rPr>
          <w:rFonts w:ascii="Symbol" w:hAnsi="Symbol"/>
          <w:w w:val="99"/>
          <w:sz w:val="24"/>
        </w:rPr>
        <w:t></w:t>
      </w:r>
    </w:p>
    <w:p>
      <w:pPr>
        <w:tabs>
          <w:tab w:val="left" w:pos="3413"/>
        </w:tabs>
        <w:spacing w:before="0" w:line="273" w:lineRule="exact"/>
        <w:ind w:left="1666" w:right="0" w:firstLine="0"/>
        <w:jc w:val="left"/>
        <w:rPr>
          <w:rFonts w:ascii="Symbol" w:hAnsi="Symbol"/>
          <w:sz w:val="24"/>
        </w:rPr>
      </w:pPr>
      <w:r>
        <w:pict>
          <v:shape id="_x0000_s1623" o:spid="_x0000_s1623" o:spt="202" type="#_x0000_t202" style="position:absolute;left:0pt;margin-left:161.3pt;margin-top:7.2pt;height:6.95pt;width:9.2pt;mso-position-horizontal-relative:page;z-index:-727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139" w:lineRule="exact"/>
                    <w:ind w:left="0" w:right="0" w:firstLine="0"/>
                    <w:jc w:val="left"/>
                    <w:rPr>
                      <w:i/>
                      <w:sz w:val="14"/>
                    </w:rPr>
                  </w:pPr>
                  <w:r>
                    <w:rPr>
                      <w:i/>
                      <w:sz w:val="14"/>
                    </w:rPr>
                    <w:t>IN</w:t>
                  </w:r>
                </w:p>
              </w:txbxContent>
            </v:textbox>
          </v:shape>
        </w:pict>
      </w:r>
      <w:r>
        <w:pict>
          <v:shape id="_x0000_s1624" o:spid="_x0000_s1624" o:spt="202" type="#_x0000_t202" style="position:absolute;left:0pt;margin-left:220.7pt;margin-top:0pt;height:14.25pt;width:67.8pt;mso-position-horizontal-relative:page;z-index:409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0" w:line="285" w:lineRule="exact"/>
                    <w:ind w:left="0" w:right="0" w:firstLine="0"/>
                    <w:jc w:val="left"/>
                    <w:rPr>
                      <w:i/>
                      <w:sz w:val="14"/>
                    </w:rPr>
                  </w:pPr>
                  <w:r>
                    <w:rPr>
                      <w:i/>
                      <w:spacing w:val="-131"/>
                      <w:w w:val="96"/>
                      <w:position w:val="5"/>
                      <w:sz w:val="26"/>
                    </w:rPr>
                    <w:t>C</w:t>
                  </w:r>
                  <w:r>
                    <w:rPr>
                      <w:i/>
                      <w:spacing w:val="-45"/>
                      <w:w w:val="99"/>
                      <w:sz w:val="14"/>
                    </w:rPr>
                    <w:t>I</w:t>
                  </w:r>
                  <w:r>
                    <w:rPr>
                      <w:i/>
                      <w:w w:val="99"/>
                      <w:sz w:val="14"/>
                    </w:rPr>
                    <w:t>N</w:t>
                  </w:r>
                </w:p>
              </w:txbxContent>
            </v:textbox>
          </v:shape>
        </w:pict>
      </w:r>
      <w:r>
        <w:rPr>
          <w:spacing w:val="-4"/>
          <w:sz w:val="24"/>
        </w:rPr>
        <w:t>2</w:t>
      </w:r>
      <w:r>
        <w:rPr>
          <w:rFonts w:ascii="Symbol" w:hAnsi="Symbol"/>
          <w:i/>
          <w:spacing w:val="-4"/>
          <w:sz w:val="26"/>
        </w:rPr>
        <w:t></w:t>
      </w:r>
      <w:r>
        <w:rPr>
          <w:rFonts w:ascii="Symbol" w:hAnsi="Symbol"/>
          <w:spacing w:val="-4"/>
          <w:sz w:val="24"/>
        </w:rPr>
        <w:t>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i/>
          <w:position w:val="1"/>
          <w:sz w:val="26"/>
        </w:rPr>
        <w:t>R</w:t>
      </w:r>
      <w:r>
        <w:rPr>
          <w:i/>
          <w:position w:val="1"/>
          <w:sz w:val="26"/>
        </w:rPr>
        <w:tab/>
      </w:r>
      <w:r>
        <w:rPr>
          <w:rFonts w:ascii="Symbol" w:hAnsi="Symbol"/>
          <w:sz w:val="24"/>
        </w:rPr>
        <w:t></w:t>
      </w:r>
    </w:p>
    <w:p>
      <w:pPr>
        <w:pStyle w:val="5"/>
        <w:spacing w:before="8"/>
        <w:rPr>
          <w:rFonts w:ascii="Symbol" w:hAnsi="Symbol"/>
          <w:sz w:val="18"/>
        </w:rPr>
      </w:pPr>
    </w:p>
    <w:p>
      <w:pPr>
        <w:pStyle w:val="5"/>
        <w:spacing w:before="33"/>
        <w:ind w:left="144" w:right="5862"/>
      </w:pPr>
      <w:r>
        <w:rPr>
          <w:spacing w:val="-1"/>
          <w:w w:val="100"/>
        </w:rPr>
        <w:t>Selecting a smaller value when the capacitance Cin, can be filtered from an input terminal coupled</w:t>
      </w:r>
      <w:r>
        <w:rPr>
          <w:w w:val="100"/>
        </w:rPr>
        <w:t>The low-frequency noise, while helping to reduce the noise generated when opening POPO</w:t>
      </w:r>
    </w:p>
    <w:p>
      <w:pPr>
        <w:spacing w:after="0"/>
        <w:sectPr>
          <w:type w:val="continuous"/>
          <w:pgSz w:w="12240" w:h="15840"/>
          <w:pgMar w:top="1080" w:right="680" w:bottom="700" w:left="820" w:header="720" w:footer="720" w:gutter="0"/>
        </w:sectPr>
      </w:pPr>
    </w:p>
    <w:p>
      <w:pPr>
        <w:pStyle w:val="5"/>
        <w:rPr>
          <w:sz w:val="25"/>
        </w:rPr>
      </w:pPr>
    </w:p>
    <w:p>
      <w:pPr>
        <w:pStyle w:val="2"/>
        <w:numPr>
          <w:ilvl w:val="0"/>
          <w:numId w:val="6"/>
        </w:numPr>
        <w:tabs>
          <w:tab w:val="left" w:pos="560"/>
        </w:tabs>
        <w:spacing w:before="20" w:after="0" w:line="410" w:lineRule="exact"/>
        <w:ind w:left="560" w:right="0" w:hanging="420"/>
        <w:jc w:val="left"/>
      </w:pPr>
      <w:bookmarkStart w:id="33" w:name="测试方法"/>
      <w:bookmarkEnd w:id="33"/>
      <w:bookmarkStart w:id="34" w:name="测试方法"/>
      <w:bookmarkEnd w:id="34"/>
      <w:r>
        <w:t>Test Methods</w:t>
      </w:r>
    </w:p>
    <w:p>
      <w:pPr>
        <w:pStyle w:val="5"/>
        <w:spacing w:before="24" w:line="286" w:lineRule="exact"/>
        <w:ind w:left="428" w:right="260"/>
      </w:pPr>
      <w:r>
        <w:rPr>
          <w:spacing w:val="-1"/>
          <w:w w:val="100"/>
        </w:rPr>
        <w:t>The filter must be added when testing the class D mode. AUX-0025 is a filter. To test the accuracy of the data and realistic applications, RL</w:t>
      </w:r>
      <w:r>
        <w:rPr>
          <w:w w:val="100"/>
        </w:rPr>
        <w:t>A load end of the series inductor, analog parasitic inductance of the speaker.</w:t>
      </w: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spacing w:before="4"/>
        <w:rPr>
          <w:sz w:val="17"/>
        </w:rPr>
      </w:pPr>
      <w:r>
        <w:pict>
          <v:group id="_x0000_s1625" o:spid="_x0000_s1625" o:spt="203" style="position:absolute;left:0pt;margin-left:75.95pt;margin-top:13.3pt;height:129.2pt;width:365.3pt;mso-position-horizontal-relative:page;mso-wrap-distance-bottom:0pt;mso-wrap-distance-top:0pt;z-index:4096;mso-width-relative:page;mso-height-relative:page;" coordorigin="1519,266" coordsize="7306,2584">
            <o:lock v:ext="edit"/>
            <v:line id="_x0000_s1626" o:spid="_x0000_s1626" o:spt="20" style="position:absolute;left:8026;top:310;height:0;width:464;" stroked="t" coordsize="21600,21600">
              <v:path arrowok="t"/>
              <v:fill focussize="0,0"/>
              <v:stroke weight="0.717007874015748pt" color="#000000"/>
              <v:imagedata o:title=""/>
              <o:lock v:ext="edit"/>
            </v:line>
            <v:shape id="_x0000_s1627" o:spid="_x0000_s1627" o:spt="75" type="#_x0000_t75" style="position:absolute;left:1519;top:266;height:2584;width:7306;" filled="f" stroked="f" coordsize="21600,21600">
              <v:path/>
              <v:fill on="f" focussize="0,0"/>
              <v:stroke on="f"/>
              <v:imagedata r:id="rId26" o:title=""/>
              <o:lock v:ext="edit" aspectratio="t"/>
            </v:shape>
            <w10:wrap type="topAndBottom"/>
          </v:group>
        </w:pict>
      </w: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spacing w:before="10"/>
        <w:rPr>
          <w:sz w:val="13"/>
        </w:rPr>
      </w:pPr>
    </w:p>
    <w:p>
      <w:pPr>
        <w:pStyle w:val="2"/>
        <w:numPr>
          <w:ilvl w:val="0"/>
          <w:numId w:val="6"/>
        </w:numPr>
        <w:tabs>
          <w:tab w:val="left" w:pos="560"/>
        </w:tabs>
        <w:spacing w:before="19" w:after="0" w:line="408" w:lineRule="exact"/>
        <w:ind w:left="560" w:right="0" w:hanging="420"/>
        <w:jc w:val="left"/>
      </w:pPr>
      <w:bookmarkStart w:id="35" w:name="PCB设计注意事项"/>
      <w:bookmarkEnd w:id="35"/>
      <w:bookmarkStart w:id="36" w:name="PCB设计注意事项"/>
      <w:bookmarkEnd w:id="36"/>
      <w:r>
        <w:t>PCB Design Considerations</w:t>
      </w:r>
    </w:p>
    <w:p>
      <w:pPr>
        <w:pStyle w:val="9"/>
        <w:numPr>
          <w:ilvl w:val="0"/>
          <w:numId w:val="9"/>
        </w:numPr>
        <w:tabs>
          <w:tab w:val="left" w:pos="559"/>
          <w:tab w:val="left" w:pos="560"/>
        </w:tabs>
        <w:spacing w:before="21" w:after="0" w:line="288" w:lineRule="exact"/>
        <w:ind w:left="560" w:right="320" w:hanging="420"/>
        <w:jc w:val="left"/>
        <w:rPr>
          <w:rFonts w:ascii="Wingdings" w:eastAsia="Wingdings"/>
          <w:sz w:val="24"/>
        </w:rPr>
      </w:pPr>
      <w:r>
        <w:rPr>
          <w:spacing w:val="2"/>
          <w:w w:val="100"/>
          <w:sz w:val="22"/>
        </w:rPr>
        <w:t>Power supply pin (VDD) if traces via a network connection must be porous, and an inner diameter vias increase, not a single vias</w:t>
      </w:r>
      <w:r>
        <w:rPr>
          <w:w w:val="100"/>
          <w:sz w:val="22"/>
        </w:rPr>
        <w:t>direct connection.</w:t>
      </w:r>
    </w:p>
    <w:p>
      <w:pPr>
        <w:pStyle w:val="9"/>
        <w:numPr>
          <w:ilvl w:val="0"/>
          <w:numId w:val="9"/>
        </w:numPr>
        <w:tabs>
          <w:tab w:val="left" w:pos="559"/>
          <w:tab w:val="left" w:pos="560"/>
        </w:tabs>
        <w:spacing w:before="45" w:after="0" w:line="288" w:lineRule="exact"/>
        <w:ind w:left="560" w:right="236" w:hanging="420"/>
        <w:jc w:val="left"/>
        <w:rPr>
          <w:rFonts w:ascii="Wingdings" w:eastAsia="Wingdings"/>
          <w:sz w:val="22"/>
        </w:rPr>
      </w:pPr>
      <w:r>
        <w:rPr>
          <w:spacing w:val="-1"/>
          <w:w w:val="100"/>
          <w:sz w:val="22"/>
        </w:rPr>
        <w:t>Input capacitance (Cin), the input resistance (Rin of) pins are placed as close to the power amplifier chip, the package is preferably used to trace mode, there may be</w:t>
      </w:r>
      <w:r>
        <w:rPr>
          <w:w w:val="100"/>
          <w:sz w:val="22"/>
        </w:rPr>
        <w:t>The effect of suppressing noise other signal coupling.</w:t>
      </w:r>
    </w:p>
    <w:p>
      <w:pPr>
        <w:pStyle w:val="9"/>
        <w:numPr>
          <w:ilvl w:val="0"/>
          <w:numId w:val="9"/>
        </w:numPr>
        <w:tabs>
          <w:tab w:val="left" w:pos="559"/>
          <w:tab w:val="left" w:pos="560"/>
        </w:tabs>
        <w:spacing w:before="50" w:after="0" w:line="288" w:lineRule="exact"/>
        <w:ind w:left="560" w:right="185" w:hanging="420"/>
        <w:jc w:val="left"/>
        <w:rPr>
          <w:rFonts w:ascii="Wingdings" w:eastAsia="Wingdings"/>
          <w:sz w:val="22"/>
        </w:rPr>
      </w:pPr>
      <w:r>
        <w:rPr>
          <w:spacing w:val="-8"/>
          <w:sz w:val="22"/>
        </w:rPr>
        <w:t xml:space="preserve">HK9108 bottom fins welded recommendations </w:t>
      </w:r>
      <w:r>
        <w:rPr>
          <w:sz w:val="22"/>
        </w:rPr>
        <w:t>PCB board for chip cooling, it is recommended to use a large copper PCB is connected to the intermediate chip fins, and have a range of exposed copper, help chip cooling.</w:t>
      </w:r>
    </w:p>
    <w:p>
      <w:pPr>
        <w:pStyle w:val="9"/>
        <w:numPr>
          <w:ilvl w:val="0"/>
          <w:numId w:val="9"/>
        </w:numPr>
        <w:tabs>
          <w:tab w:val="left" w:pos="559"/>
          <w:tab w:val="left" w:pos="560"/>
        </w:tabs>
        <w:spacing w:before="24" w:after="0" w:line="240" w:lineRule="auto"/>
        <w:ind w:left="560" w:right="0" w:hanging="420"/>
        <w:jc w:val="left"/>
        <w:rPr>
          <w:rFonts w:ascii="Wingdings" w:eastAsia="Wingdings"/>
          <w:sz w:val="22"/>
        </w:rPr>
      </w:pPr>
      <w:r>
        <w:rPr>
          <w:spacing w:val="-9"/>
          <w:sz w:val="22"/>
        </w:rPr>
        <w:t xml:space="preserve">HK9108 is connected to the speaker output pin alignment pins as short as possible, and the required track width </w:t>
      </w:r>
      <w:r>
        <w:rPr>
          <w:sz w:val="22"/>
        </w:rPr>
        <w:t>0.4mm or more.</w:t>
      </w:r>
    </w:p>
    <w:p>
      <w:pPr>
        <w:spacing w:after="0" w:line="240" w:lineRule="auto"/>
        <w:jc w:val="left"/>
        <w:rPr>
          <w:rFonts w:ascii="Wingdings" w:eastAsia="Wingdings"/>
          <w:sz w:val="22"/>
        </w:rPr>
        <w:sectPr>
          <w:headerReference r:id="rId11" w:type="default"/>
          <w:pgSz w:w="12240" w:h="15840"/>
          <w:pgMar w:top="1000" w:right="880" w:bottom="760" w:left="880" w:header="817" w:footer="565" w:gutter="0"/>
        </w:sectPr>
      </w:pPr>
    </w:p>
    <w:p>
      <w:pPr>
        <w:pStyle w:val="2"/>
        <w:numPr>
          <w:ilvl w:val="0"/>
          <w:numId w:val="6"/>
        </w:numPr>
        <w:tabs>
          <w:tab w:val="left" w:pos="715"/>
          <w:tab w:val="left" w:pos="716"/>
        </w:tabs>
        <w:spacing w:before="0" w:after="0" w:line="372" w:lineRule="exact"/>
        <w:ind w:left="716" w:right="0" w:hanging="576"/>
        <w:jc w:val="left"/>
      </w:pPr>
      <w:bookmarkStart w:id="37" w:name="芯片封装 ESOP-8"/>
      <w:bookmarkEnd w:id="37"/>
      <w:bookmarkStart w:id="38" w:name="芯片封装 ESOP-8"/>
      <w:bookmarkEnd w:id="38"/>
      <w:r>
        <w:rPr>
          <w:spacing w:val="-12"/>
        </w:rPr>
        <w:t xml:space="preserve">Chip Package </w:t>
      </w:r>
      <w:r>
        <w:t>ESOP-8</w:t>
      </w:r>
    </w:p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pStyle w:val="5"/>
        <w:spacing w:before="11"/>
        <w:rPr>
          <w:b/>
          <w:sz w:val="14"/>
        </w:rPr>
      </w:pPr>
    </w:p>
    <w:p>
      <w:pPr>
        <w:spacing w:before="34"/>
        <w:ind w:left="4740" w:right="1945" w:firstLine="0"/>
        <w:jc w:val="center"/>
        <w:rPr>
          <w:sz w:val="21"/>
        </w:rPr>
      </w:pPr>
      <w:r>
        <w:pict>
          <v:group id="_x0000_s1628" o:spid="_x0000_s1628" o:spt="203" style="position:absolute;left:0pt;margin-left:354.8pt;margin-top:9.7pt;height:142.95pt;width:110.8pt;mso-position-horizontal-relative:page;z-index:-71680;mso-width-relative:page;mso-height-relative:page;" coordorigin="7097,195" coordsize="2216,2859">
            <o:lock v:ext="edit"/>
            <v:shape id="_x0000_s1629" o:spid="_x0000_s1629" style="position:absolute;left:7509;top:774;height:68;width:449;" fillcolor="#000000" filled="t" stroked="f" coordorigin="7509,774" coordsize="449,68" path="m7521,842l7509,842,7509,774,7957,774,7957,781,7521,781,7515,787,7521,787,7521,842xm7521,787l7515,787,7521,781,7521,787xm7957,787l7521,787,7521,781,7957,781,7957,787xe">
              <v:path arrowok="t"/>
              <v:fill on="t" focussize="0,0"/>
              <v:stroke on="f"/>
              <v:imagedata o:title=""/>
              <o:lock v:ext="edit"/>
            </v:shape>
            <v:line id="_x0000_s1630" o:spid="_x0000_s1630" o:spt="20" style="position:absolute;left:7516;top:964;height:0;width:442;" stroked="t" coordsize="21600,21600">
              <v:path arrowok="t"/>
              <v:fill focussize="0,0"/>
              <v:stroke weight="0.64503937007874pt" color="#000000"/>
              <v:imagedata o:title=""/>
              <o:lock v:ext="edit"/>
            </v:line>
            <v:line id="_x0000_s1631" o:spid="_x0000_s1631" o:spt="20" style="position:absolute;left:7516;top:842;height:122;width:0;" stroked="t" coordsize="21600,21600">
              <v:path arrowok="t"/>
              <v:fill focussize="0,0"/>
              <v:stroke weight="0.657007874015748pt" color="#000000"/>
              <v:imagedata o:title=""/>
              <o:lock v:ext="edit"/>
            </v:line>
            <v:shape id="_x0000_s1632" o:spid="_x0000_s1632" style="position:absolute;left:7509;top:1307;height:67;width:449;" fillcolor="#000000" filled="t" stroked="f" coordorigin="7509,1307" coordsize="449,67" path="m7521,1374l7509,1374,7509,1307,7957,1307,7957,1314,7521,1314,7515,1320,7521,1320,7521,1374xm7521,1320l7515,1320,7521,1314,7521,1320xm7957,1320l7521,1320,7521,1314,7957,1314,7957,1320xe">
              <v:path arrowok="t"/>
              <v:fill on="t" focussize="0,0"/>
              <v:stroke on="f"/>
              <v:imagedata o:title=""/>
              <o:lock v:ext="edit"/>
            </v:shape>
            <v:line id="_x0000_s1633" o:spid="_x0000_s1633" o:spt="20" style="position:absolute;left:7516;top:1497;height:0;width:442;" stroked="t" coordsize="21600,21600">
              <v:path arrowok="t"/>
              <v:fill focussize="0,0"/>
              <v:stroke weight="0.64503937007874pt" color="#000000"/>
              <v:imagedata o:title=""/>
              <o:lock v:ext="edit"/>
            </v:line>
            <v:line id="_x0000_s1634" o:spid="_x0000_s1634" o:spt="20" style="position:absolute;left:7516;top:1375;height:122;width:0;" stroked="t" coordsize="21600,21600">
              <v:path arrowok="t"/>
              <v:fill focussize="0,0"/>
              <v:stroke weight="0.657007874015748pt" color="#000000"/>
              <v:imagedata o:title=""/>
              <o:lock v:ext="edit"/>
            </v:line>
            <v:shape id="_x0000_s1635" o:spid="_x0000_s1635" style="position:absolute;left:7509;top:1881;height:69;width:449;" fillcolor="#000000" filled="t" stroked="f" coordorigin="7509,1881" coordsize="449,69" path="m7521,1950l7509,1950,7509,1881,7957,1881,7957,1888,7521,1888,7515,1894,7521,1894,7521,1950xm7521,1894l7515,1894,7521,1888,7521,1894xm7957,1894l7521,1894,7521,1888,7957,1888,7957,1894xe">
              <v:path arrowok="t"/>
              <v:fill on="t" focussize="0,0"/>
              <v:stroke on="f"/>
              <v:imagedata o:title=""/>
              <o:lock v:ext="edit"/>
            </v:shape>
            <v:line id="_x0000_s1636" o:spid="_x0000_s1636" o:spt="20" style="position:absolute;left:7516;top:2071;height:0;width:442;" stroked="t" coordsize="21600,21600">
              <v:path arrowok="t"/>
              <v:fill focussize="0,0"/>
              <v:stroke weight="0.64503937007874pt" color="#000000"/>
              <v:imagedata o:title=""/>
              <o:lock v:ext="edit"/>
            </v:line>
            <v:line id="_x0000_s1637" o:spid="_x0000_s1637" o:spt="20" style="position:absolute;left:7516;top:1950;height:121;width:0;" stroked="t" coordsize="21600,21600">
              <v:path arrowok="t"/>
              <v:fill focussize="0,0"/>
              <v:stroke weight="0.657007874015748pt" color="#000000"/>
              <v:imagedata o:title=""/>
              <o:lock v:ext="edit"/>
            </v:line>
            <v:shape id="_x0000_s1638" o:spid="_x0000_s1638" style="position:absolute;left:7509;top:2389;height:68;width:449;" fillcolor="#000000" filled="t" stroked="f" coordorigin="7509,2389" coordsize="449,68" path="m7521,2457l7509,2457,7509,2389,7957,2389,7957,2396,7521,2396,7515,2402,7521,2402,7521,2457xm7521,2402l7515,2402,7521,2396,7521,2402xm7957,2402l7521,2402,7521,2396,7957,2396,7957,2402xe">
              <v:path arrowok="t"/>
              <v:fill on="t" focussize="0,0"/>
              <v:stroke on="f"/>
              <v:imagedata o:title=""/>
              <o:lock v:ext="edit"/>
            </v:shape>
            <v:line id="_x0000_s1639" o:spid="_x0000_s1639" o:spt="20" style="position:absolute;left:7516;top:2579;height:0;width:442;" stroked="t" coordsize="21600,21600">
              <v:path arrowok="t"/>
              <v:fill focussize="0,0"/>
              <v:stroke weight="0.64503937007874pt" color="#000000"/>
              <v:imagedata o:title=""/>
              <o:lock v:ext="edit"/>
            </v:line>
            <v:line id="_x0000_s1640" o:spid="_x0000_s1640" o:spt="20" style="position:absolute;left:7516;top:2457;height:122;width:0;" stroked="t" coordsize="21600,21600">
              <v:path arrowok="t"/>
              <v:fill focussize="0,0"/>
              <v:stroke weight="0.657007874015748pt" color="#000000"/>
              <v:imagedata o:title=""/>
              <o:lock v:ext="edit"/>
            </v:line>
            <v:line id="_x0000_s1641" o:spid="_x0000_s1641" o:spt="20" style="position:absolute;left:7958;top:551;height:2248;width:0;" stroked="t" coordsize="21600,21600">
              <v:path arrowok="t"/>
              <v:fill focussize="0,0"/>
              <v:stroke weight="0.911968503937008pt" color="#000000"/>
              <v:imagedata o:title=""/>
              <o:lock v:ext="edit"/>
            </v:line>
            <v:line id="_x0000_s1642" o:spid="_x0000_s1642" o:spt="20" style="position:absolute;left:8002;top:558;height:0;width:1293;" stroked="t" coordsize="21600,21600">
              <v:path arrowok="t"/>
              <v:fill focussize="0,0"/>
              <v:stroke weight="0.64503937007874pt" color="#000000"/>
              <v:imagedata o:title=""/>
              <o:lock v:ext="edit"/>
            </v:line>
            <v:line id="_x0000_s1643" o:spid="_x0000_s1643" o:spt="20" style="position:absolute;left:7981;top:2794;height:0;width:1321;" stroked="t" coordsize="21600,21600">
              <v:path arrowok="t"/>
              <v:fill focussize="0,0"/>
              <v:stroke weight="0.995984251968504pt" color="#000000"/>
              <v:imagedata o:title=""/>
              <o:lock v:ext="edit"/>
            </v:line>
            <v:line id="_x0000_s1644" o:spid="_x0000_s1644" o:spt="20" style="position:absolute;left:8964;top:630;height:2091;width:0;" stroked="t" coordsize="21600,21600">
              <v:path arrowok="t"/>
              <v:fill focussize="0,0"/>
              <v:stroke weight="0.657007874015748pt" color="#000000"/>
              <v:imagedata o:title=""/>
              <o:lock v:ext="edit"/>
            </v:line>
            <v:shape id="_x0000_s1645" o:spid="_x0000_s1645" style="position:absolute;left:7955;top:583;height:2215;width:1069;" fillcolor="#000000" filled="t" stroked="f" coordorigin="7955,583" coordsize="1069,2215" path="m8365,2738l8363,2725,7955,2785,7957,2798,8365,2738m9024,2709l8904,2709,8964,2767,9024,2709m9024,641l8964,583,8904,641,9024,641e">
              <v:path arrowok="t"/>
              <v:fill on="t" focussize="0,0"/>
              <v:stroke on="f"/>
              <v:imagedata o:title=""/>
              <o:lock v:ext="edit"/>
            </v:shape>
            <v:shape id="_x0000_s1646" o:spid="_x0000_s1646" style="position:absolute;left:7103;top:1401;height:579;width:465;" filled="f" stroked="t" coordorigin="7103,1401" coordsize="465,579" path="m7257,1980l7568,1980m7103,1401l7568,1401e">
              <v:path arrowok="t"/>
              <v:fill on="f" focussize="0,0"/>
              <v:stroke weight="0.64503937007874pt" color="#000000"/>
              <v:imagedata o:title=""/>
              <o:lock v:ext="edit"/>
            </v:shape>
            <v:line id="_x0000_s1647" o:spid="_x0000_s1647" o:spt="20" style="position:absolute;left:7309;top:1468;height:445;width:0;" stroked="t" coordsize="21600,21600">
              <v:path arrowok="t"/>
              <v:fill focussize="0,0"/>
              <v:stroke weight="0.657007874015748pt" color="#000000"/>
              <v:imagedata o:title=""/>
              <o:lock v:ext="edit"/>
            </v:line>
            <v:shape id="_x0000_s1648" o:spid="_x0000_s1648" style="position:absolute;left:7248;top:1421;height:540;width:120;" fillcolor="#000000" filled="t" stroked="f" coordorigin="7248,1421" coordsize="120,540" path="m7368,1901l7248,1901,7308,1961,7368,1901m7368,1478l7308,1421,7248,1478,7368,1478e">
              <v:path arrowok="t"/>
              <v:fill on="t" focussize="0,0"/>
              <v:stroke on="f"/>
              <v:imagedata o:title=""/>
              <o:lock v:ext="edit"/>
            </v:shape>
            <v:line id="_x0000_s1649" o:spid="_x0000_s1649" o:spt="20" style="position:absolute;left:7517;top:2579;height:467;width:0;" stroked="t" coordsize="21600,21600">
              <v:path arrowok="t"/>
              <v:fill focussize="0,0"/>
              <v:stroke weight="0.705984251968504pt" color="#000000"/>
              <v:imagedata o:title=""/>
              <o:lock v:ext="edit"/>
            </v:line>
            <v:line id="_x0000_s1650" o:spid="_x0000_s1650" o:spt="20" style="position:absolute;left:8365;top:2813;height:228;width:0;" stroked="t" coordsize="21600,21600">
              <v:path arrowok="t"/>
              <v:fill focussize="0,0"/>
              <v:stroke weight="0.705984251968504pt" color="#000000"/>
              <v:imagedata o:title=""/>
              <o:lock v:ext="edit"/>
            </v:line>
            <v:line id="_x0000_s1651" o:spid="_x0000_s1651" o:spt="20" style="position:absolute;left:7589;top:2945;height:0;width:707;" stroked="t" coordsize="21600,21600">
              <v:path arrowok="t"/>
              <v:fill focussize="0,0"/>
              <v:stroke weight="0.64503937007874pt" color="#000000"/>
              <v:imagedata o:title=""/>
              <o:lock v:ext="edit"/>
            </v:line>
            <v:shape id="_x0000_s1652" o:spid="_x0000_s1652" style="position:absolute;left:7541;top:551;height:2451;width:825;" fillcolor="#000000" filled="t" stroked="f" coordorigin="7541,551" coordsize="825,2451" path="m7601,2885l7541,2945,7601,3002,7601,2885m8342,2945l8285,2885,8285,3002,8342,2945m8365,622l7957,551,7955,564,8363,635,8365,622e">
              <v:path arrowok="t"/>
              <v:fill on="t" focussize="0,0"/>
              <v:stroke on="f"/>
              <v:imagedata o:title=""/>
              <o:lock v:ext="edit"/>
            </v:shape>
            <v:line id="_x0000_s1653" o:spid="_x0000_s1653" o:spt="20" style="position:absolute;left:8364;top:629;height:2103;width:0;" stroked="t" coordsize="21600,21600">
              <v:path arrowok="t"/>
              <v:fill focussize="0,0"/>
              <v:stroke weight="0.657007874015748pt" color="#000000"/>
              <v:imagedata o:title=""/>
              <o:lock v:ext="edit"/>
            </v:line>
            <v:shape id="_x0000_s1654" o:spid="_x0000_s1654" style="position:absolute;left:7570;top:781;height:1805;width:30;" fillcolor="#000000" filled="t" stroked="f" coordorigin="7570,781" coordsize="30,1805" path="m7584,781l7570,781,7570,964,7572,962,7572,970,7584,970,7584,957,7584,781m7600,2396l7586,2396,7586,2579,7588,2577,7588,2585,7600,2585,7600,2572,7600,2396m7600,1888l7586,1888,7586,2071,7588,2069,7588,2077,7600,2077,7600,2064,7600,1888m7600,1314l7586,1314,7586,1496,7588,1494,7588,1502,7600,1502,7600,1489,7600,1314e">
              <v:path arrowok="t"/>
              <v:fill on="t" focussize="0,0"/>
              <v:stroke on="f"/>
              <v:imagedata o:title=""/>
              <o:lock v:ext="edit"/>
            </v:shape>
            <v:line id="_x0000_s1655" o:spid="_x0000_s1655" o:spt="20" style="position:absolute;left:7593;top:2579;height:183;width:0;" stroked="t" coordsize="21600,21600">
              <v:path arrowok="t"/>
              <v:fill focussize="0,0"/>
              <v:stroke weight="0.657007874015748pt" color="#000000"/>
              <v:imagedata o:title=""/>
              <o:lock v:ext="edit"/>
            </v:line>
            <v:line id="_x0000_s1656" o:spid="_x0000_s1656" o:spt="20" style="position:absolute;left:7129;top:2711;height:0;width:319;" stroked="t" coordsize="21600,21600">
              <v:path arrowok="t"/>
              <v:fill focussize="0,0"/>
              <v:stroke weight="0.64503937007874pt" color="#000000"/>
              <v:imagedata o:title=""/>
              <o:lock v:ext="edit"/>
            </v:line>
            <v:shape id="_x0000_s1657" o:spid="_x0000_s1657" style="position:absolute;left:7435;top:2652;height:118;width:60;" fillcolor="#000000" filled="t" stroked="f" coordorigin="7435,2652" coordsize="60,118" path="m7435,2769l7435,2652,7495,2712,7435,2769xe">
              <v:path arrowok="t"/>
              <v:fill on="t" focussize="0,0"/>
              <v:stroke on="f"/>
              <v:imagedata o:title=""/>
              <o:lock v:ext="edit"/>
            </v:shape>
            <v:line id="_x0000_s1658" o:spid="_x0000_s1658" o:spt="20" style="position:absolute;left:7656;top:2711;height:0;width:93;" stroked="t" coordsize="21600,21600">
              <v:path arrowok="t"/>
              <v:fill focussize="0,0"/>
              <v:stroke weight="0.64503937007874pt" color="#000000"/>
              <v:imagedata o:title=""/>
              <o:lock v:ext="edit"/>
            </v:line>
            <v:shape id="_x0000_s1659" o:spid="_x0000_s1659" style="position:absolute;left:7608;top:2652;height:118;width:60;" fillcolor="#000000" filled="t" stroked="f" coordorigin="7608,2652" coordsize="60,118" path="m7668,2769l7608,2712,7668,2652,7668,2769xe">
              <v:path arrowok="t"/>
              <v:fill on="t" focussize="0,0"/>
              <v:stroke on="f"/>
              <v:imagedata o:title=""/>
              <o:lock v:ext="edit"/>
            </v:shape>
            <v:shape id="_x0000_s1660" o:spid="_x0000_s1660" style="position:absolute;left:7578;top:202;height:569;width:791;" filled="f" stroked="t" coordorigin="7578,202" coordsize="791,569" path="m7578,212l7578,771m8369,202l8369,517e">
              <v:path arrowok="t"/>
              <v:fill on="f" focussize="0,0"/>
              <v:stroke weight="0.657007874015748pt" color="#000000"/>
              <v:imagedata o:title=""/>
              <o:lock v:ext="edit"/>
            </v:shape>
            <v:line id="_x0000_s1661" o:spid="_x0000_s1661" o:spt="20" style="position:absolute;left:7636;top:355;height:0;width:660;" stroked="t" coordsize="21600,21600">
              <v:path arrowok="t"/>
              <v:fill focussize="0,0"/>
              <v:stroke weight="0.64503937007874pt" color="#000000"/>
              <v:imagedata o:title=""/>
              <o:lock v:ext="edit"/>
            </v:line>
            <v:shape id="_x0000_s1662" o:spid="_x0000_s1662" style="position:absolute;left:7589;top:295;height:118;width:754;" fillcolor="#000000" filled="t" stroked="f" coordorigin="7589,295" coordsize="754,118" path="m7646,295l7589,353,7646,413,7646,295m8342,353l8285,295,8285,413,8342,353e">
              <v:path arrowok="t"/>
              <v:fill on="t" focussize="0,0"/>
              <v:stroke on="f"/>
              <v:imagedata o:title=""/>
              <o:lock v:ext="edit"/>
            </v:shape>
            <v:shape id="_x0000_s1663" o:spid="_x0000_s1663" o:spt="202" type="#_x0000_t202" style="position:absolute;left:7207;top:1168;height:209;width:12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9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101"/>
                        <w:sz w:val="21"/>
                      </w:rPr>
                      <w:t>e</w:t>
                    </w:r>
                  </w:p>
                </w:txbxContent>
              </v:textbox>
            </v:shape>
            <v:shape id="_x0000_s1664" o:spid="_x0000_s1664" o:spt="202" type="#_x0000_t202" style="position:absolute;left:9086;top:1624;height:209;width:12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9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101"/>
                        <w:sz w:val="21"/>
                      </w:rPr>
                      <w:t>D</w:t>
                    </w:r>
                  </w:p>
                </w:txbxContent>
              </v:textbox>
            </v:shape>
            <v:shape id="_x0000_s1665" o:spid="_x0000_s1665" o:spt="202" type="#_x0000_t202" style="position:absolute;left:7121;top:2416;height:209;width:2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9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105"/>
                        <w:sz w:val="21"/>
                      </w:rPr>
                      <w:t>C3</w:t>
                    </w:r>
                  </w:p>
                </w:txbxContent>
              </v:textbox>
            </v:shape>
          </v:group>
        </w:pict>
      </w:r>
      <w:r>
        <w:pict>
          <v:group id="_x0000_s1666" o:spid="_x0000_s1666" o:spt="203" style="position:absolute;left:0pt;margin-left:134.9pt;margin-top:10.4pt;height:147.9pt;width:158.45pt;mso-position-horizontal-relative:page;z-index:4096;mso-width-relative:page;mso-height-relative:page;" coordorigin="2698,209" coordsize="3169,2958">
            <o:lock v:ext="edit"/>
            <v:shape id="_x0000_s1667" o:spid="_x0000_s1667" style="position:absolute;left:3151;top:254;height:2097;width:1670;" fillcolor="#000000" filled="t" stroked="f" coordorigin="3151,254" coordsize="1670,2097" path="m3605,1890l3591,1890,3591,1903,3605,1903,3605,1890m3605,1838l3591,1838,3591,1851,3605,1851,3605,1838m3605,1785l3591,1785,3591,1798,3605,1798,3605,1785m3605,1733l3591,1733,3591,1746,3605,1746,3605,1733m3605,1681l3591,1681,3591,1694,3605,1694,3605,1681m3605,1628l3591,1628,3591,1641,3605,1641,3605,1628m3605,1576l3591,1576,3591,1589,3605,1589,3605,1576m3605,1524l3591,1524,3591,1537,3605,1537,3605,1524m3605,1471l3591,1471,3591,1485,3605,1485,3605,1471m3605,1419l3591,1419,3591,1432,3605,1432,3605,1419m3605,1367l3591,1367,3591,1380,3605,1380,3605,1367m3605,1315l3591,1315,3591,1328,3605,1328,3605,1315m3605,1262l3591,1262,3591,1275,3605,1275,3605,1262m3605,1210l3591,1210,3591,1223,3605,1223,3605,1210m3605,1158l3591,1158,3591,1171,3605,1171,3605,1158m3605,1105l3591,1105,3591,1118,3605,1118,3605,1105m3605,1053l3591,1053,3591,1066,3605,1066,3605,1053m3605,1001l3591,1001,3591,1014,3605,1014,3605,1001m3605,948l3591,948,3591,961,3605,961,3605,948m3605,896l3591,896,3591,909,3605,909,3605,896m3605,844l3591,844,3591,857,3605,857,3605,844m3605,792l3591,792,3591,805,3605,805,3605,792m3605,739l3591,739,3591,752,3605,752,3605,739m3605,693l3604,693,3604,686,3591,686,3591,700,3605,700,3605,699,3605,693m3642,1905l3628,1905,3628,1918,3642,1918,3642,1905m3656,686l3643,686,3643,699,3656,699,3656,686m3694,1905l3681,1905,3681,1918,3694,1918,3694,1905m3708,686l3695,686,3695,699,3708,699,3708,686m3746,1905l3733,1905,3733,1918,3746,1918,3746,1905m3761,686l3748,686,3748,699,3761,699,3761,686m3798,1905l3785,1905,3785,1918,3798,1918,3798,1905m3813,686l3800,686,3800,699,3813,699,3813,686m3851,1905l3838,1905,3838,1918,3851,1918,3851,1905m3865,686l3852,686,3852,699,3865,699,3865,686m3903,1905l3890,1905,3890,1918,3903,1918,3903,1905m3918,686l3905,686,3905,699,3918,699,3918,686m3955,1905l3942,1905,3942,1918,3955,1918,3955,1905m3970,686l3957,686,3957,699,3970,699,3970,686m4008,1905l3995,1905,3995,1918,4008,1918,4008,1905m4022,686l4009,686,4009,699,4022,699,4022,686m4060,1905l4047,1905,4047,1918,4060,1918,4060,1905m4074,686l4061,686,4061,699,4074,699,4074,686m4112,1905l4099,1905,4099,1918,4112,1918,4112,1905m4127,686l4114,686,4114,699,4127,699,4127,686m4165,1905l4152,1905,4152,1918,4165,1918,4165,1905m4179,686l4166,686,4166,699,4179,699,4179,686m4217,1905l4204,1905,4204,1918,4217,1918,4217,1905m4231,686l4218,686,4218,699,4231,699,4231,686m4269,1905l4256,1905,4256,1918,4269,1918,4269,1905m4284,686l4271,686,4271,699,4284,699,4284,686m4322,1905l4308,1905,4308,1918,4322,1918,4322,1905m4336,686l4323,686,4323,699,4336,699,4336,686m4343,1874l4329,1874,4329,1887,4343,1887,4343,1874m4343,1822l4329,1822,4329,1835,4343,1835,4343,1822m4343,1769l4329,1769,4329,1782,4343,1782,4343,1769m4343,1717l4329,1717,4329,1730,4343,1730,4343,1717m4343,1665l4329,1665,4329,1678,4343,1678,4343,1665m4343,1612l4329,1612,4329,1625,4343,1625,4343,1612m4343,1560l4329,1560,4329,1573,4343,1573,4343,1560m4343,1508l4329,1508,4329,1521,4343,1521,4343,1508m4343,1455l4329,1455,4329,1469,4343,1469,4343,1455m4343,1403l4329,1403,4329,1416,4343,1416,4343,1403m4343,1351l4329,1351,4329,1364,4343,1364,4343,1351m4343,1299l4329,1299,4329,1312,4343,1312,4343,1299m4343,1246l4329,1246,4329,1259,4343,1259,4343,1246m4343,1194l4329,1194,4329,1207,4343,1207,4343,1194m4343,1142l4329,1142,4329,1155,4343,1155,4343,1142m4343,1089l4329,1089,4329,1102,4343,1102,4343,1089m4343,1037l4329,1037,4329,1050,4343,1050,4343,1037m4343,985l4329,985,4329,998,4343,998,4343,985m4343,932l4329,932,4329,946,4343,946,4343,932m4343,880l4329,880,4329,893,4343,893,4343,880m4343,828l4329,828,4329,841,4343,841,4343,828m4343,776l4329,776,4329,789,4343,789,4343,776m4343,723l4329,723,4329,736,4343,736,4343,723m4821,254l4807,254,4807,275,4807,2329,4740,2262,4730,2271,4797,2337,3178,2337,3240,2271,3230,2262,3165,2333,3165,276,3230,341,3240,332,3174,267,4797,267,4730,332,4740,341,4807,275,4807,254,3151,254,3151,2350,4821,2350,4821,2344,4821,2337,4821,267,4821,261,4821,254e">
              <v:path arrowok="t"/>
              <v:fill on="t" focussize="0,0"/>
              <v:stroke on="f"/>
              <v:imagedata o:title=""/>
              <o:lock v:ext="edit"/>
            </v:shape>
            <v:shape id="_x0000_s1668" o:spid="_x0000_s1668" o:spt="75" type="#_x0000_t75" style="position:absolute;left:4466;top:1973;height:175;width:178;" filled="f" stroked="f" coordsize="21600,21600">
              <v:path/>
              <v:fill on="f" focussize="0,0"/>
              <v:stroke on="f"/>
              <v:imagedata r:id="rId27" o:title=""/>
              <o:lock v:ext="edit" aspectratio="t"/>
            </v:shape>
            <v:shape id="_x0000_s1669" o:spid="_x0000_s1669" style="position:absolute;left:2698;top:534;height:1517;width:2577;" fillcolor="#000000" filled="t" stroked="f" coordorigin="2698,534" coordsize="2577,1517" path="m3147,1854l2880,1854,2880,1861,2867,1861,2867,2037,2712,2037,2712,1867,2867,1867,2867,2037,2867,1861,2866,1861,2873,1861,2712,1861,2880,1861,2880,1854,2698,1854,2698,2044,2705,2044,2705,2050,3147,2050,3147,2044,3147,2037,2880,2037,2880,1867,3147,1867,3147,1861,3147,1854m3147,1422l2880,1422,2880,1429,2867,1429,2867,1605,2712,1605,2712,1435,2867,1435,2867,1605,2867,1429,2866,1429,2873,1429,2712,1429,2880,1429,2880,1422,2698,1422,2698,1612,2705,1612,2705,1618,3147,1618,3147,1612,3147,1605,2880,1605,2880,1435,3147,1435,3147,1429,3147,1422m3147,991l2880,991,2880,998,2873,998,2867,998,2867,1174,2712,1174,2712,1004,2867,1004,2867,1174,2867,998,2712,998,2880,998,2880,991,2698,991,2698,1181,2705,1181,2705,1187,3147,1187,3147,1181,3147,1174,2880,1174,2880,1004,3147,1004,3147,998,3147,991m3151,534l2870,534,2870,547,2870,717,2716,717,2716,547,2870,547,2870,534,2702,534,2702,724,2709,724,2709,730,3151,730,3151,724,3151,717,2884,717,2884,547,3151,547,3151,541,3151,534m3607,556l3594,556,3592,693,3605,693,3607,556m4322,612l4262,552,4262,605,3679,605,3679,552,3619,612,3679,669,3679,618,4262,618,4262,669,4322,612m4344,556l4331,556,4329,693,4342,693,4344,556m5261,1404l5254,1404,5254,1404,5254,1397,5247,1397,5247,1410,5247,1580,5092,1580,5092,1410,5247,1410,5247,1397,4811,1397,4811,1410,5079,1410,5079,1580,4811,1580,4811,1593,5261,1593,5261,1587,5261,1587,5261,1580,5261,1410,5261,1404m5261,972l5254,972,5254,972,5254,965,5247,965,5247,978,5247,1148,5092,1148,5092,978,5247,978,5247,965,4811,965,4811,978,5079,978,5079,1148,4811,1148,4811,1161,5261,1161,5261,1155,5261,1155,5261,1148,5261,978,5261,972m5261,541l5254,541,5254,541,5254,534,5247,534,5247,547,5247,717,5092,717,5092,547,5247,547,5247,534,4811,534,4811,547,5079,547,5079,717,4811,717,4811,730,5261,730,5261,724,5261,724,5261,717,5261,547,5261,541m5275,1846l5268,1846,5268,1846,5268,1839,5261,1839,5261,1852,5261,2022,5106,2022,5106,1852,5261,1852,5261,1839,4826,1839,4826,1852,5093,1852,5093,2022,4826,2022,4826,2035,5275,2035,5275,2029,5275,2029,5275,2022,5275,1852,5275,1846e">
              <v:path arrowok="t"/>
              <v:fill on="t" focussize="0,0"/>
              <v:stroke on="f"/>
              <v:imagedata o:title=""/>
              <o:lock v:ext="edit"/>
            </v:shape>
            <v:shape id="_x0000_s1670" o:spid="_x0000_s1670" style="position:absolute;left:5295;top:541;height:183;width:566;" filled="f" stroked="t" coordorigin="5295,541" coordsize="566,183" path="m5295,541l5861,541m5295,724l5564,724e">
              <v:path arrowok="t"/>
              <v:fill on="f" focussize="0,0"/>
              <v:stroke weight="0.651023622047244pt" color="#000000"/>
              <v:imagedata o:title=""/>
              <o:lock v:ext="edit"/>
            </v:shape>
            <v:line id="_x0000_s1671" o:spid="_x0000_s1671" o:spt="20" style="position:absolute;left:5512;top:216;height:233;width:0;" stroked="t" coordsize="21600,21600">
              <v:path arrowok="t"/>
              <v:fill focussize="0,0"/>
              <v:stroke weight="0.651968503937008pt" color="#000000"/>
              <v:imagedata o:title=""/>
              <o:lock v:ext="edit"/>
            </v:line>
            <v:shape id="_x0000_s1672" o:spid="_x0000_s1672" style="position:absolute;left:5453;top:437;height:58;width:118;" fillcolor="#000000" filled="t" stroked="f" coordorigin="5453,437" coordsize="118,58" path="m5513,494l5453,437,5570,437,5513,494xe">
              <v:path arrowok="t"/>
              <v:fill on="t" focussize="0,0"/>
              <v:stroke on="f"/>
              <v:imagedata o:title=""/>
              <o:lock v:ext="edit"/>
            </v:shape>
            <v:line id="_x0000_s1673" o:spid="_x0000_s1673" o:spt="20" style="position:absolute;left:5512;top:816;height:156;width:0;" stroked="t" coordsize="21600,21600">
              <v:path arrowok="t"/>
              <v:fill focussize="0,0"/>
              <v:stroke weight="0.657007874015748pt" color="#000000"/>
              <v:imagedata o:title=""/>
              <o:lock v:ext="edit"/>
            </v:line>
            <v:shape id="_x0000_s1674" o:spid="_x0000_s1674" style="position:absolute;left:5453;top:768;height:60;width:118;" fillcolor="#000000" filled="t" stroked="f" coordorigin="5453,768" coordsize="118,60" path="m5570,828l5453,828,5513,768,5570,828xe">
              <v:path arrowok="t"/>
              <v:fill on="t" focussize="0,0"/>
              <v:stroke on="f"/>
              <v:imagedata o:title=""/>
              <o:lock v:ext="edit"/>
            </v:shape>
            <v:shape id="_x0000_s1675" o:spid="_x0000_s1675" style="position:absolute;left:3412;top:693;height:1219;width:186;" filled="f" stroked="t" coordorigin="3412,693" coordsize="186,1219" path="m3412,693l3598,693m3412,1912l3598,1912e">
              <v:path arrowok="t"/>
              <v:fill on="f" focussize="0,0"/>
              <v:stroke weight="0.651968503937008pt" color="#000000"/>
              <v:imagedata o:title=""/>
              <o:lock v:ext="edit"/>
            </v:shape>
            <v:line id="_x0000_s1676" o:spid="_x0000_s1676" o:spt="20" style="position:absolute;left:3495;top:750;height:1095;width:0;" stroked="t" coordsize="21600,21600">
              <v:path arrowok="t"/>
              <v:fill focussize="0,0"/>
              <v:stroke weight="0.651968503937008pt" color="#000000"/>
              <v:imagedata o:title=""/>
              <o:lock v:ext="edit"/>
            </v:line>
            <v:shape id="_x0000_s1677" o:spid="_x0000_s1677" style="position:absolute;left:3434;top:703;height:1188;width:118;" fillcolor="#000000" filled="t" stroked="f" coordorigin="3434,703" coordsize="118,1188" path="m3494,1891l3434,1833,3552,1833,3494,1891xm3552,761l3434,761,3494,703,3552,761xe">
              <v:path arrowok="t"/>
              <v:fill on="t" focussize="0,0"/>
              <v:stroke on="f"/>
              <v:imagedata o:title=""/>
              <o:lock v:ext="edit"/>
            </v:shape>
            <v:line id="_x0000_s1678" o:spid="_x0000_s1678" o:spt="20" style="position:absolute;left:4813;top:2419;height:304;width:0;" stroked="t" coordsize="21600,21600">
              <v:path arrowok="t"/>
              <v:fill focussize="0,0"/>
              <v:stroke weight="0.651023622047244pt" color="#000000"/>
              <v:imagedata o:title=""/>
              <o:lock v:ext="edit"/>
            </v:line>
            <v:line id="_x0000_s1679" o:spid="_x0000_s1679" o:spt="20" style="position:absolute;left:3158;top:2409;height:314;width:0;" stroked="t" coordsize="21600,21600">
              <v:path arrowok="t"/>
              <v:fill focussize="0,0"/>
              <v:stroke weight="0.701968503937008pt" color="#000000"/>
              <v:imagedata o:title=""/>
              <o:lock v:ext="edit"/>
            </v:line>
            <v:shape id="_x0000_s1680" o:spid="_x0000_s1680" style="position:absolute;left:3168;top:2539;height:118;width:1647;" fillcolor="#000000" filled="t" stroked="f" coordorigin="3168,2539" coordsize="1647,118" path="m3228,2657l3168,2597,3228,2539,3228,2657xm4754,2654l4754,2539,4814,2597,4754,2654xe">
              <v:path arrowok="t"/>
              <v:fill on="t" focussize="0,0"/>
              <v:stroke on="f"/>
              <v:imagedata o:title=""/>
              <o:lock v:ext="edit"/>
            </v:shape>
            <v:line id="_x0000_s1681" o:spid="_x0000_s1681" o:spt="20" style="position:absolute;left:2758;top:3007;height:0;width:2461;" stroked="t" coordsize="21600,21600">
              <v:path arrowok="t"/>
              <v:fill focussize="0,0"/>
              <v:stroke weight="0.795984251968504pt" color="#000000"/>
              <v:imagedata o:title=""/>
              <o:lock v:ext="edit"/>
            </v:line>
            <v:shape id="_x0000_s1682" o:spid="_x0000_s1682" style="position:absolute;left:2710;top:2947;height:118;width:2556;" fillcolor="#000000" filled="t" stroked="f" coordorigin="2710,2947" coordsize="2556,118" path="m2770,3062l2710,3005,2770,2947,2770,3062xm5206,3065l5208,2949,5266,3007,5206,3065xe">
              <v:path arrowok="t"/>
              <v:fill on="t" focussize="0,0"/>
              <v:stroke on="f"/>
              <v:imagedata o:title=""/>
              <o:lock v:ext="edit"/>
            </v:shape>
            <v:line id="_x0000_s1683" o:spid="_x0000_s1683" o:spt="20" style="position:absolute;left:5267;top:2068;height:1067;width:0;" stroked="t" coordsize="21600,21600">
              <v:path arrowok="t"/>
              <v:fill focussize="0,0"/>
              <v:stroke weight="0.651968503937008pt" color="#000000"/>
              <v:imagedata o:title=""/>
              <o:lock v:ext="edit"/>
            </v:line>
            <v:line id="_x0000_s1684" o:spid="_x0000_s1684" o:spt="20" style="position:absolute;left:2706;top:2094;height:1066;width:0;" stroked="t" coordsize="21600,21600">
              <v:path arrowok="t"/>
              <v:fill focussize="0,0"/>
              <v:stroke weight="0.651968503937008pt" color="#000000"/>
              <v:imagedata o:title=""/>
              <o:lock v:ext="edit"/>
            </v:line>
            <v:line id="_x0000_s1685" o:spid="_x0000_s1685" o:spt="20" style="position:absolute;left:3208;top:2575;height:0;width:188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686" o:spid="_x0000_s1686" o:spt="20" style="position:absolute;left:3943;top:2585;height:0;width:828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shape id="_x0000_s1687" o:spid="_x0000_s1687" style="position:absolute;left:3229;top:330;height:1944;width:1515;" fillcolor="#000000" filled="t" stroked="f" coordorigin="3229,330" coordsize="1515,1944" path="m4744,2273l3229,2273,3229,330,4744,330,4744,337,3243,337,3236,343,3243,343,3243,2260,3236,2260,3243,2267,4744,2267,4744,2273xm3243,343l3236,343,3243,337,3243,343xm4730,343l3243,343,3243,337,4730,337,4730,343xm4730,2267l4730,337,4737,343,4744,343,4744,2260,4737,2260,4730,2267xm4744,343l4737,343,4730,337,4744,337,4744,343xm3243,2267l3236,2260,3243,2260,3243,2267xm4730,2267l3243,2267,3243,2260,4730,2260,4730,2267xm4744,2267l4730,2267,4737,2260,4744,2260,4744,2267xe">
              <v:path arrowok="t"/>
              <v:fill on="t" focussize="0,0"/>
              <v:stroke on="f"/>
              <v:imagedata o:title=""/>
              <o:lock v:ext="edit"/>
            </v:shape>
            <v:shape id="_x0000_s1688" o:spid="_x0000_s1688" o:spt="202" type="#_x0000_t202" style="position:absolute;left:3943;top:385;height:209;width:12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9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101"/>
                        <w:sz w:val="21"/>
                      </w:rPr>
                      <w:t>A</w:t>
                    </w:r>
                  </w:p>
                </w:txbxContent>
              </v:textbox>
            </v:shape>
            <v:shape id="_x0000_s1689" o:spid="_x0000_s1689" o:spt="202" type="#_x0000_t202" style="position:absolute;left:5686;top:306;height:209;width:12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9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101"/>
                        <w:sz w:val="21"/>
                      </w:rPr>
                      <w:t>b</w:t>
                    </w:r>
                  </w:p>
                </w:txbxContent>
              </v:textbox>
            </v:shape>
            <v:shape id="_x0000_s1690" o:spid="_x0000_s1690" o:spt="202" type="#_x0000_t202" style="position:absolute;left:3888;top:2382;height:550;width:2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9" w:lineRule="exact"/>
                      <w:ind w:left="0" w:right="0" w:firstLine="55"/>
                      <w:jc w:val="left"/>
                      <w:rPr>
                        <w:sz w:val="21"/>
                      </w:rPr>
                    </w:pPr>
                    <w:r>
                      <w:rPr>
                        <w:w w:val="103"/>
                        <w:sz w:val="21"/>
                      </w:rPr>
                      <w:t>C</w:t>
                    </w:r>
                  </w:p>
                  <w:p>
                    <w:pPr>
                      <w:spacing w:before="66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105"/>
                        <w:sz w:val="21"/>
                      </w:rPr>
                      <w:t>C1</w:t>
                    </w:r>
                  </w:p>
                </w:txbxContent>
              </v:textbox>
            </v:shape>
            <v:shape id="_x0000_s1691" o:spid="_x0000_s1691" o:spt="202" type="#_x0000_t202" style="position:absolute;left:5122;top:2492;height:209;width:12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9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103"/>
                        <w:sz w:val="21"/>
                      </w:rPr>
                      <w:t>L</w:t>
                    </w:r>
                  </w:p>
                </w:txbxContent>
              </v:textbox>
            </v:shape>
          </v:group>
        </w:pict>
      </w:r>
      <w:r>
        <w:pict>
          <v:shape id="_x0000_s1692" o:spid="_x0000_s1692" o:spt="202" type="#_x0000_t202" style="position:absolute;left:0pt;margin-left:161.75pt;margin-top:60.85pt;height:7.2pt;width:13.05pt;mso-position-horizontal-relative:page;z-index:40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pStyle w:val="5"/>
                    <w:spacing w:line="241" w:lineRule="exact"/>
                    <w:ind w:left="20"/>
                  </w:pPr>
                  <w:r>
                    <w:rPr>
                      <w:w w:val="94"/>
                    </w:rPr>
                    <w:t>B</w:t>
                  </w:r>
                </w:p>
              </w:txbxContent>
            </v:textbox>
          </v:shape>
        </w:pict>
      </w:r>
      <w:r>
        <w:rPr>
          <w:w w:val="105"/>
          <w:sz w:val="21"/>
        </w:rPr>
        <w:t>C2</w:t>
      </w: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spacing w:before="7"/>
        <w:rPr>
          <w:sz w:val="15"/>
        </w:rPr>
      </w:pPr>
    </w:p>
    <w:p>
      <w:pPr>
        <w:spacing w:before="34"/>
        <w:ind w:left="4740" w:right="2104" w:firstLine="0"/>
        <w:jc w:val="center"/>
        <w:rPr>
          <w:sz w:val="21"/>
        </w:rPr>
      </w:pPr>
      <w:r>
        <w:rPr>
          <w:w w:val="105"/>
          <w:sz w:val="21"/>
        </w:rPr>
        <w:t>D1</w:t>
      </w: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spacing w:before="11"/>
        <w:rPr>
          <w:sz w:val="29"/>
        </w:rPr>
      </w:pPr>
    </w:p>
    <w:p>
      <w:pPr>
        <w:tabs>
          <w:tab w:val="left" w:pos="3735"/>
        </w:tabs>
        <w:spacing w:before="36"/>
        <w:ind w:left="1882" w:right="0" w:firstLine="0"/>
        <w:jc w:val="left"/>
        <w:rPr>
          <w:rFonts w:ascii="黑体" w:hAnsi="黑体"/>
          <w:sz w:val="21"/>
        </w:rPr>
      </w:pPr>
      <w:r>
        <w:pict>
          <v:group id="_x0000_s1693" o:spid="_x0000_s1693" o:spt="203" style="position:absolute;left:0pt;margin-left:134.05pt;margin-top:14.1pt;height:44.95pt;width:154pt;mso-position-horizontal-relative:page;z-index:-71680;mso-width-relative:page;mso-height-relative:page;" coordorigin="2681,283" coordsize="3080,899">
            <o:lock v:ext="edit"/>
            <v:shape id="_x0000_s1694" o:spid="_x0000_s1694" o:spt="75" type="#_x0000_t75" style="position:absolute;left:4938;top:551;height:245;width:431;" filled="f" stroked="f" coordsize="21600,21600">
              <v:path/>
              <v:fill on="f" focussize="0,0"/>
              <v:stroke on="f"/>
              <v:imagedata r:id="rId28" o:title=""/>
              <o:lock v:ext="edit" aspectratio="t"/>
            </v:shape>
            <v:shape id="_x0000_s1695" o:spid="_x0000_s1695" o:spt="75" type="#_x0000_t75" style="position:absolute;left:5330;top:283;height:627;width:344;" filled="f" stroked="f" coordsize="21600,21600">
              <v:path/>
              <v:fill on="f" focussize="0,0"/>
              <v:stroke on="f"/>
              <v:imagedata r:id="rId29" o:title=""/>
              <o:lock v:ext="edit" aspectratio="t"/>
            </v:shape>
            <v:shape id="_x0000_s1696" o:spid="_x0000_s1696" o:spt="75" type="#_x0000_t75" style="position:absolute;left:4854;top:569;height:373;width:114;" filled="f" stroked="f" coordsize="21600,21600">
              <v:path/>
              <v:fill on="f" focussize="0,0"/>
              <v:stroke on="f"/>
              <v:imagedata r:id="rId30" o:title=""/>
              <o:lock v:ext="edit" aspectratio="t"/>
            </v:shape>
            <v:shape id="_x0000_s1697" o:spid="_x0000_s1697" o:spt="75" type="#_x0000_t75" style="position:absolute;left:4697;top:383;height:358;width:449;" filled="f" stroked="f" coordsize="21600,21600">
              <v:path/>
              <v:fill on="f" focussize="0,0"/>
              <v:stroke on="f"/>
              <v:imagedata r:id="rId31" o:title=""/>
              <o:lock v:ext="edit" aspectratio="t"/>
            </v:shape>
            <v:shape id="_x0000_s1698" o:spid="_x0000_s1698" o:spt="75" type="#_x0000_t75" style="position:absolute;left:4692;top:779;height:329;width:278;" filled="f" stroked="f" coordsize="21600,21600">
              <v:path/>
              <v:fill on="f" focussize="0,0"/>
              <v:stroke on="f"/>
              <v:imagedata r:id="rId32" o:title=""/>
              <o:lock v:ext="edit" aspectratio="t"/>
            </v:shape>
            <v:shape id="_x0000_s1699" o:spid="_x0000_s1699" o:spt="75" type="#_x0000_t75" style="position:absolute;left:5002;top:857;height:111;width:190;" filled="f" stroked="f" coordsize="21600,21600">
              <v:path/>
              <v:fill on="f" focussize="0,0"/>
              <v:stroke on="f"/>
              <v:imagedata r:id="rId33" o:title=""/>
              <o:lock v:ext="edit" aspectratio="t"/>
            </v:shape>
            <v:shape id="_x0000_s1700" o:spid="_x0000_s1700" style="position:absolute;left:3079;top:323;height:471;width:561;" fillcolor="#000000" filled="t" stroked="f" coordorigin="3079,323" coordsize="561,471" path="m3093,329l3079,329,3079,527,3093,527,3093,329m3378,329l3364,329,3364,659,3378,659,3378,329m3487,730l3473,729,3448,731,3419,731,3419,731,3418,731,3419,731,3400,726,3395,724,3395,724,3380,708,3379,707,3378,706,3369,682,3367,677,3356,648,3355,647,3353,641,3333,615,3332,613,3326,604,3297,587,3296,586,3278,574,3252,568,3251,568,3215,558,3201,555,3086,552,3086,558,3079,558,3079,614,3086,614,3086,621,3192,621,3257,636,3292,660,3308,690,3316,722,3325,754,3349,777,3384,787,3425,791,3458,791,3473,793,3473,791,3473,791,3475,780,3459,778,3458,778,3425,778,3426,778,3425,778,3425,778,3388,774,3386,774,3386,774,3360,767,3355,765,3355,765,3338,748,3337,747,3336,746,3328,719,3328,719,3328,718,3321,690,3321,689,3320,685,3307,661,3306,658,3302,651,3281,637,3280,636,3263,624,3248,621,3248,621,3221,614,3194,608,3093,608,3093,565,3199,568,3272,586,3317,614,3341,647,3355,682,3367,714,3389,736,3417,744,3448,744,3473,742,3486,743,3486,742,3486,731,3486,731,3486,731,3487,730m3640,374l3451,374,3451,323,3391,380,3451,440,3451,387,3640,387,3640,374e">
              <v:path arrowok="t"/>
              <v:fill on="t" focussize="0,0"/>
              <v:stroke on="f"/>
              <v:imagedata o:title=""/>
              <o:lock v:ext="edit"/>
            </v:shape>
            <v:line id="_x0000_s1701" o:spid="_x0000_s1701" o:spt="20" style="position:absolute;left:2688;top:391;height:0;width:315;" stroked="t" coordsize="21600,21600">
              <v:path arrowok="t"/>
              <v:fill focussize="0,0"/>
              <v:stroke weight="0.64503937007874pt" color="#000000"/>
              <v:imagedata o:title=""/>
              <o:lock v:ext="edit"/>
            </v:line>
            <v:shape id="_x0000_s1702" o:spid="_x0000_s1702" style="position:absolute;left:2990;top:332;height:619;width:648;" fillcolor="#000000" filled="t" stroked="f" coordorigin="2990,332" coordsize="648,619" path="m3050,392l2990,332,2990,450,3050,392m3628,944l3535,792,3523,799,3616,951,3628,944m3638,586l3626,579,3528,736,3540,743,3638,586e">
              <v:path arrowok="t"/>
              <v:fill on="t" focussize="0,0"/>
              <v:stroke on="f"/>
              <v:imagedata o:title=""/>
              <o:lock v:ext="edit"/>
            </v:shape>
            <v:line id="_x0000_s1703" o:spid="_x0000_s1703" o:spt="20" style="position:absolute;left:3481;top:572;height:0;width:1504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v:shape id="_x0000_s1704" o:spid="_x0000_s1704" style="position:absolute;left:4529;top:2118;height:58;width:172;" filled="f" stroked="t" coordorigin="4529,2118" coordsize="172,58" path="m4529,744l4701,744m4529,773l4701,773m4529,802l4701,802e">
              <v:path arrowok="t"/>
              <v:fill on="f" focussize="0,0"/>
              <v:stroke weight="0.72pt" color="#000000"/>
              <v:imagedata o:title=""/>
              <o:lock v:ext="edit"/>
            </v:shape>
            <v:line id="_x0000_s1705" o:spid="_x0000_s1705" o:spt="20" style="position:absolute;left:3481;top:967;height:0;width:1504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v:shape id="_x0000_s1706" o:spid="_x0000_s1706" style="position:absolute;left:3481;top:2171;height:10;width:1055;" filled="f" stroked="t" coordorigin="3481,2171" coordsize="1055,10" path="m3481,740l4536,740m3481,749l4536,749e">
              <v:path arrowok="t"/>
              <v:fill on="f" focussize="0,0"/>
              <v:stroke weight="0.24pt" color="#000000"/>
              <v:imagedata o:title=""/>
              <o:lock v:ext="edit"/>
            </v:shape>
            <v:shape id="_x0000_s1707" o:spid="_x0000_s1707" style="position:absolute;left:4696;top:740;height:10;width:289;" filled="f" stroked="t" coordorigin="4696,740" coordsize="289,10" path="m4696,740l4985,740m4696,749l4985,749e">
              <v:path arrowok="t"/>
              <v:fill on="f" focussize="0,0"/>
              <v:stroke weight="0.24pt" color="#000000"/>
              <v:imagedata o:title=""/>
              <o:lock v:ext="edit"/>
            </v:shape>
            <v:line id="_x0000_s1708" o:spid="_x0000_s1708" o:spt="20" style="position:absolute;left:4536;top:809;height:151;width:0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v:line id="_x0000_s1709" o:spid="_x0000_s1709" o:spt="20" style="position:absolute;left:4696;top:809;height:151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710" o:spid="_x0000_s1710" o:spt="20" style="position:absolute;left:4249;top:304;height:433;width:0;" stroked="t" coordsize="21600,21600">
              <v:path arrowok="t"/>
              <v:fill focussize="0,0"/>
              <v:stroke weight="0.72pt" color="#FF0000"/>
              <v:imagedata o:title=""/>
              <o:lock v:ext="edit"/>
            </v:line>
            <v:line id="_x0000_s1711" o:spid="_x0000_s1711" o:spt="20" style="position:absolute;left:4249;top:752;height:421;width:0;" stroked="t" coordsize="21600,21600">
              <v:path arrowok="t"/>
              <v:fill focussize="0,0"/>
              <v:stroke weight="0.72pt" color="#FF0000"/>
              <v:imagedata o:title=""/>
              <o:lock v:ext="edit"/>
            </v:line>
            <v:shape id="_x0000_s1712" o:spid="_x0000_s1712" o:spt="202" type="#_x0000_t202" style="position:absolute;left:5522;top:302;height:209;width:2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9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105"/>
                        <w:sz w:val="21"/>
                      </w:rPr>
                      <w:t>E3</w:t>
                    </w:r>
                  </w:p>
                </w:txbxContent>
              </v:textbox>
            </v:shape>
            <v:shape id="_x0000_s1713" o:spid="_x0000_s1713" o:spt="202" type="#_x0000_t202" style="position:absolute;left:4951;top:962;height:209;width:35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9" w:lineRule="exact"/>
                      <w:ind w:left="0" w:right="0" w:firstLine="0"/>
                      <w:jc w:val="left"/>
                      <w:rPr>
                        <w:rFonts w:ascii="黑体" w:hAnsi="黑体"/>
                        <w:sz w:val="21"/>
                      </w:rPr>
                    </w:pPr>
                    <w:r>
                      <w:rPr>
                        <w:rFonts w:ascii="黑体" w:hAnsi="黑体"/>
                        <w:color w:val="FF0000"/>
                        <w:w w:val="105"/>
                        <w:sz w:val="21"/>
                      </w:rPr>
                      <w:t>θ1</w:t>
                    </w:r>
                  </w:p>
                </w:txbxContent>
              </v:textbox>
            </v:shape>
          </v:group>
        </w:pict>
      </w:r>
      <w:r>
        <w:rPr>
          <w:w w:val="105"/>
          <w:position w:val="4"/>
          <w:sz w:val="21"/>
        </w:rPr>
        <w:t>L</w:t>
      </w:r>
      <w:r>
        <w:rPr>
          <w:w w:val="105"/>
          <w:position w:val="4"/>
          <w:sz w:val="21"/>
        </w:rPr>
        <w:tab/>
      </w:r>
      <w:r>
        <w:rPr>
          <w:rFonts w:ascii="黑体" w:hAnsi="黑体"/>
          <w:color w:val="FF0000"/>
          <w:w w:val="105"/>
          <w:sz w:val="21"/>
        </w:rPr>
        <w:t>θ2</w:t>
      </w:r>
    </w:p>
    <w:p>
      <w:pPr>
        <w:pStyle w:val="5"/>
        <w:rPr>
          <w:rFonts w:ascii="黑体"/>
          <w:sz w:val="20"/>
        </w:rPr>
      </w:pPr>
    </w:p>
    <w:p>
      <w:pPr>
        <w:pStyle w:val="5"/>
        <w:rPr>
          <w:rFonts w:ascii="黑体"/>
          <w:sz w:val="20"/>
        </w:rPr>
      </w:pPr>
    </w:p>
    <w:p>
      <w:pPr>
        <w:pStyle w:val="5"/>
        <w:spacing w:before="11"/>
        <w:rPr>
          <w:rFonts w:ascii="黑体"/>
        </w:rPr>
      </w:pPr>
    </w:p>
    <w:p>
      <w:pPr>
        <w:spacing w:before="33"/>
        <w:ind w:left="2979" w:right="4152" w:firstLine="0"/>
        <w:jc w:val="center"/>
        <w:rPr>
          <w:b/>
          <w:sz w:val="22"/>
        </w:rPr>
      </w:pPr>
      <w:r>
        <w:rPr>
          <w:b/>
          <w:sz w:val="22"/>
        </w:rPr>
        <w:t>ESOP-8</w:t>
      </w:r>
    </w:p>
    <w:p>
      <w:pPr>
        <w:pStyle w:val="5"/>
        <w:spacing w:before="4"/>
        <w:rPr>
          <w:b/>
          <w:sz w:val="19"/>
        </w:rPr>
      </w:pPr>
    </w:p>
    <w:tbl>
      <w:tblPr>
        <w:tblStyle w:val="6"/>
        <w:tblW w:w="0" w:type="auto"/>
        <w:tblInd w:w="283" w:type="dxa"/>
        <w:tblBorders>
          <w:top w:val="single" w:color="000000" w:sz="16" w:space="0"/>
          <w:left w:val="single" w:color="000000" w:sz="16" w:space="0"/>
          <w:bottom w:val="single" w:color="000000" w:sz="16" w:space="0"/>
          <w:right w:val="single" w:color="000000" w:sz="16" w:space="0"/>
          <w:insideH w:val="single" w:color="000000" w:sz="16" w:space="0"/>
          <w:insideV w:val="single" w:color="000000" w:sz="1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3"/>
        <w:gridCol w:w="1144"/>
        <w:gridCol w:w="1415"/>
        <w:gridCol w:w="1822"/>
        <w:gridCol w:w="888"/>
        <w:gridCol w:w="1414"/>
        <w:gridCol w:w="1663"/>
      </w:tblGrid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exact"/>
        </w:trPr>
        <w:tc>
          <w:tcPr>
            <w:tcW w:w="1243" w:type="dxa"/>
            <w:vMerge w:val="restart"/>
          </w:tcPr>
          <w:p>
            <w:pPr>
              <w:pStyle w:val="10"/>
              <w:spacing w:before="253"/>
              <w:ind w:left="257"/>
              <w:jc w:val="left"/>
              <w:rPr>
                <w:b/>
                <w:sz w:val="36"/>
              </w:rPr>
            </w:pPr>
            <w:r>
              <w:rPr>
                <w:b/>
                <w:sz w:val="36"/>
              </w:rPr>
              <w:t>character</w:t>
            </w:r>
          </w:p>
        </w:tc>
        <w:tc>
          <w:tcPr>
            <w:tcW w:w="4381" w:type="dxa"/>
            <w:gridSpan w:val="3"/>
          </w:tcPr>
          <w:p>
            <w:pPr>
              <w:pStyle w:val="10"/>
              <w:spacing w:line="281" w:lineRule="exact"/>
              <w:ind w:left="67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Dimensions In Millimeters</w:t>
            </w:r>
          </w:p>
        </w:tc>
        <w:tc>
          <w:tcPr>
            <w:tcW w:w="3965" w:type="dxa"/>
            <w:gridSpan w:val="3"/>
          </w:tcPr>
          <w:p>
            <w:pPr>
              <w:pStyle w:val="10"/>
              <w:spacing w:line="281" w:lineRule="exact"/>
              <w:ind w:left="77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Dimensions In Inches</w:t>
            </w: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exact"/>
        </w:trPr>
        <w:tc>
          <w:tcPr>
            <w:tcW w:w="1243" w:type="dxa"/>
            <w:vMerge w:val="continue"/>
          </w:tcPr>
          <w:p/>
        </w:tc>
        <w:tc>
          <w:tcPr>
            <w:tcW w:w="1144" w:type="dxa"/>
          </w:tcPr>
          <w:p>
            <w:pPr>
              <w:pStyle w:val="10"/>
              <w:spacing w:line="278" w:lineRule="exact"/>
              <w:ind w:left="239" w:right="204"/>
              <w:rPr>
                <w:b/>
                <w:sz w:val="24"/>
              </w:rPr>
            </w:pPr>
            <w:r>
              <w:rPr>
                <w:b/>
                <w:sz w:val="24"/>
              </w:rPr>
              <w:t>Min</w:t>
            </w:r>
          </w:p>
        </w:tc>
        <w:tc>
          <w:tcPr>
            <w:tcW w:w="1415" w:type="dxa"/>
          </w:tcPr>
          <w:p>
            <w:pPr>
              <w:pStyle w:val="10"/>
              <w:spacing w:line="278" w:lineRule="exact"/>
              <w:ind w:left="444" w:right="400"/>
              <w:rPr>
                <w:b/>
                <w:sz w:val="24"/>
              </w:rPr>
            </w:pPr>
            <w:r>
              <w:rPr>
                <w:b/>
                <w:sz w:val="24"/>
              </w:rPr>
              <w:t>Nom</w:t>
            </w:r>
          </w:p>
        </w:tc>
        <w:tc>
          <w:tcPr>
            <w:tcW w:w="1822" w:type="dxa"/>
          </w:tcPr>
          <w:p>
            <w:pPr>
              <w:pStyle w:val="10"/>
              <w:spacing w:line="278" w:lineRule="exact"/>
              <w:ind w:left="721" w:right="654"/>
              <w:rPr>
                <w:b/>
                <w:sz w:val="24"/>
              </w:rPr>
            </w:pPr>
            <w:r>
              <w:rPr>
                <w:b/>
                <w:sz w:val="24"/>
              </w:rPr>
              <w:t>Max</w:t>
            </w:r>
          </w:p>
        </w:tc>
        <w:tc>
          <w:tcPr>
            <w:tcW w:w="888" w:type="dxa"/>
          </w:tcPr>
          <w:p>
            <w:pPr>
              <w:pStyle w:val="10"/>
              <w:spacing w:line="278" w:lineRule="exact"/>
              <w:ind w:left="121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Min</w:t>
            </w:r>
          </w:p>
        </w:tc>
        <w:tc>
          <w:tcPr>
            <w:tcW w:w="1414" w:type="dxa"/>
          </w:tcPr>
          <w:p>
            <w:pPr>
              <w:pStyle w:val="10"/>
              <w:spacing w:line="278" w:lineRule="exact"/>
              <w:ind w:left="507" w:right="460"/>
              <w:rPr>
                <w:b/>
                <w:sz w:val="24"/>
              </w:rPr>
            </w:pPr>
            <w:r>
              <w:rPr>
                <w:b/>
                <w:sz w:val="24"/>
              </w:rPr>
              <w:t>Nom</w:t>
            </w:r>
          </w:p>
        </w:tc>
        <w:tc>
          <w:tcPr>
            <w:tcW w:w="1663" w:type="dxa"/>
          </w:tcPr>
          <w:p>
            <w:pPr>
              <w:pStyle w:val="10"/>
              <w:spacing w:line="278" w:lineRule="exact"/>
              <w:ind w:left="511" w:right="465"/>
              <w:rPr>
                <w:b/>
                <w:sz w:val="24"/>
              </w:rPr>
            </w:pPr>
            <w:r>
              <w:rPr>
                <w:b/>
                <w:sz w:val="24"/>
              </w:rPr>
              <w:t>Max</w:t>
            </w: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243" w:type="dxa"/>
          </w:tcPr>
          <w:p>
            <w:pPr>
              <w:pStyle w:val="10"/>
              <w:spacing w:line="281" w:lineRule="exact"/>
              <w:ind w:left="106"/>
              <w:jc w:val="left"/>
              <w:rPr>
                <w:b/>
                <w:sz w:val="24"/>
              </w:rPr>
            </w:pPr>
            <w:r>
              <w:rPr>
                <w:b/>
                <w:w w:val="97"/>
                <w:sz w:val="24"/>
              </w:rPr>
              <w:t>A</w:t>
            </w:r>
          </w:p>
        </w:tc>
        <w:tc>
          <w:tcPr>
            <w:tcW w:w="1144" w:type="dxa"/>
          </w:tcPr>
          <w:p>
            <w:pPr>
              <w:pStyle w:val="10"/>
              <w:spacing w:line="281" w:lineRule="exact"/>
              <w:ind w:left="247" w:right="204"/>
              <w:rPr>
                <w:sz w:val="24"/>
              </w:rPr>
            </w:pPr>
            <w:r>
              <w:rPr>
                <w:sz w:val="24"/>
              </w:rPr>
              <w:t>2.31</w:t>
            </w:r>
          </w:p>
        </w:tc>
        <w:tc>
          <w:tcPr>
            <w:tcW w:w="1415" w:type="dxa"/>
          </w:tcPr>
          <w:p>
            <w:pPr>
              <w:pStyle w:val="10"/>
              <w:spacing w:line="281" w:lineRule="exact"/>
              <w:ind w:left="439" w:right="402"/>
              <w:rPr>
                <w:sz w:val="24"/>
              </w:rPr>
            </w:pPr>
            <w:r>
              <w:rPr>
                <w:sz w:val="24"/>
              </w:rPr>
              <w:t>2.40</w:t>
            </w:r>
          </w:p>
        </w:tc>
        <w:tc>
          <w:tcPr>
            <w:tcW w:w="1822" w:type="dxa"/>
          </w:tcPr>
          <w:p>
            <w:pPr>
              <w:pStyle w:val="10"/>
              <w:spacing w:line="281" w:lineRule="exact"/>
              <w:ind w:left="672"/>
              <w:jc w:val="left"/>
              <w:rPr>
                <w:sz w:val="24"/>
              </w:rPr>
            </w:pPr>
            <w:r>
              <w:rPr>
                <w:sz w:val="24"/>
              </w:rPr>
              <w:t>2.51</w:t>
            </w:r>
          </w:p>
        </w:tc>
        <w:tc>
          <w:tcPr>
            <w:tcW w:w="888" w:type="dxa"/>
          </w:tcPr>
          <w:p>
            <w:pPr>
              <w:pStyle w:val="10"/>
              <w:spacing w:line="281" w:lineRule="exact"/>
              <w:ind w:left="123" w:right="81"/>
              <w:rPr>
                <w:sz w:val="24"/>
              </w:rPr>
            </w:pPr>
            <w:r>
              <w:rPr>
                <w:sz w:val="24"/>
              </w:rPr>
              <w:t>0.091</w:t>
            </w:r>
          </w:p>
        </w:tc>
        <w:tc>
          <w:tcPr>
            <w:tcW w:w="1414" w:type="dxa"/>
          </w:tcPr>
          <w:p>
            <w:pPr>
              <w:pStyle w:val="10"/>
              <w:spacing w:line="281" w:lineRule="exact"/>
              <w:ind w:left="405"/>
              <w:jc w:val="left"/>
              <w:rPr>
                <w:sz w:val="24"/>
              </w:rPr>
            </w:pPr>
            <w:r>
              <w:rPr>
                <w:sz w:val="24"/>
              </w:rPr>
              <w:t>0.094</w:t>
            </w:r>
          </w:p>
        </w:tc>
        <w:tc>
          <w:tcPr>
            <w:tcW w:w="1663" w:type="dxa"/>
          </w:tcPr>
          <w:p>
            <w:pPr>
              <w:pStyle w:val="10"/>
              <w:spacing w:line="281" w:lineRule="exact"/>
              <w:ind w:left="511" w:right="467"/>
              <w:rPr>
                <w:sz w:val="24"/>
              </w:rPr>
            </w:pPr>
            <w:r>
              <w:rPr>
                <w:sz w:val="24"/>
              </w:rPr>
              <w:t>0.098</w:t>
            </w: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1243" w:type="dxa"/>
            <w:tcBorders>
              <w:bottom w:val="single" w:color="000000" w:sz="12" w:space="0"/>
            </w:tcBorders>
          </w:tcPr>
          <w:p>
            <w:pPr>
              <w:pStyle w:val="10"/>
              <w:spacing w:line="269" w:lineRule="exact"/>
              <w:ind w:left="106"/>
              <w:jc w:val="left"/>
              <w:rPr>
                <w:b/>
                <w:sz w:val="24"/>
              </w:rPr>
            </w:pPr>
            <w:r>
              <w:rPr>
                <w:b/>
                <w:w w:val="97"/>
                <w:sz w:val="24"/>
              </w:rPr>
              <w:t>B</w:t>
            </w:r>
          </w:p>
        </w:tc>
        <w:tc>
          <w:tcPr>
            <w:tcW w:w="1144" w:type="dxa"/>
            <w:tcBorders>
              <w:bottom w:val="single" w:color="000000" w:sz="12" w:space="0"/>
            </w:tcBorders>
          </w:tcPr>
          <w:p>
            <w:pPr>
              <w:pStyle w:val="10"/>
              <w:spacing w:line="269" w:lineRule="exact"/>
              <w:ind w:left="247" w:right="204"/>
              <w:rPr>
                <w:sz w:val="24"/>
              </w:rPr>
            </w:pPr>
            <w:r>
              <w:rPr>
                <w:sz w:val="24"/>
              </w:rPr>
              <w:t>3.20</w:t>
            </w:r>
          </w:p>
        </w:tc>
        <w:tc>
          <w:tcPr>
            <w:tcW w:w="1415" w:type="dxa"/>
            <w:tcBorders>
              <w:bottom w:val="single" w:color="000000" w:sz="12" w:space="0"/>
            </w:tcBorders>
          </w:tcPr>
          <w:p>
            <w:pPr>
              <w:pStyle w:val="10"/>
              <w:spacing w:line="269" w:lineRule="exact"/>
              <w:ind w:left="439" w:right="402"/>
              <w:rPr>
                <w:sz w:val="24"/>
              </w:rPr>
            </w:pPr>
            <w:r>
              <w:rPr>
                <w:sz w:val="24"/>
              </w:rPr>
              <w:t>3.30</w:t>
            </w:r>
          </w:p>
        </w:tc>
        <w:tc>
          <w:tcPr>
            <w:tcW w:w="1822" w:type="dxa"/>
            <w:tcBorders>
              <w:bottom w:val="single" w:color="000000" w:sz="12" w:space="0"/>
            </w:tcBorders>
          </w:tcPr>
          <w:p>
            <w:pPr>
              <w:pStyle w:val="10"/>
              <w:spacing w:line="269" w:lineRule="exact"/>
              <w:ind w:left="672"/>
              <w:jc w:val="left"/>
              <w:rPr>
                <w:sz w:val="24"/>
              </w:rPr>
            </w:pPr>
            <w:r>
              <w:rPr>
                <w:sz w:val="24"/>
              </w:rPr>
              <w:t>3.40</w:t>
            </w:r>
          </w:p>
        </w:tc>
        <w:tc>
          <w:tcPr>
            <w:tcW w:w="888" w:type="dxa"/>
            <w:tcBorders>
              <w:bottom w:val="single" w:color="000000" w:sz="12" w:space="0"/>
            </w:tcBorders>
          </w:tcPr>
          <w:p>
            <w:pPr>
              <w:pStyle w:val="10"/>
              <w:spacing w:line="269" w:lineRule="exact"/>
              <w:ind w:left="123" w:right="81"/>
              <w:rPr>
                <w:sz w:val="24"/>
              </w:rPr>
            </w:pPr>
            <w:r>
              <w:rPr>
                <w:sz w:val="24"/>
              </w:rPr>
              <w:t>0.126</w:t>
            </w:r>
          </w:p>
        </w:tc>
        <w:tc>
          <w:tcPr>
            <w:tcW w:w="1414" w:type="dxa"/>
            <w:tcBorders>
              <w:bottom w:val="single" w:color="000000" w:sz="12" w:space="0"/>
            </w:tcBorders>
          </w:tcPr>
          <w:p>
            <w:pPr>
              <w:pStyle w:val="10"/>
              <w:spacing w:line="269" w:lineRule="exact"/>
              <w:ind w:left="405"/>
              <w:jc w:val="left"/>
              <w:rPr>
                <w:sz w:val="24"/>
              </w:rPr>
            </w:pPr>
            <w:r>
              <w:rPr>
                <w:sz w:val="24"/>
              </w:rPr>
              <w:t>0.129</w:t>
            </w:r>
          </w:p>
        </w:tc>
        <w:tc>
          <w:tcPr>
            <w:tcW w:w="1663" w:type="dxa"/>
            <w:tcBorders>
              <w:bottom w:val="single" w:color="000000" w:sz="12" w:space="0"/>
            </w:tcBorders>
          </w:tcPr>
          <w:p>
            <w:pPr>
              <w:pStyle w:val="10"/>
              <w:spacing w:line="269" w:lineRule="exact"/>
              <w:ind w:left="511" w:right="467"/>
              <w:rPr>
                <w:sz w:val="24"/>
              </w:rPr>
            </w:pPr>
            <w:r>
              <w:rPr>
                <w:sz w:val="24"/>
              </w:rPr>
              <w:t>0.132</w:t>
            </w: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</w:trPr>
        <w:tc>
          <w:tcPr>
            <w:tcW w:w="1243" w:type="dxa"/>
            <w:tcBorders>
              <w:top w:val="single" w:color="000000" w:sz="12" w:space="0"/>
            </w:tcBorders>
          </w:tcPr>
          <w:p>
            <w:pPr>
              <w:pStyle w:val="10"/>
              <w:spacing w:line="282" w:lineRule="exact"/>
              <w:ind w:left="106"/>
              <w:jc w:val="left"/>
              <w:rPr>
                <w:b/>
                <w:sz w:val="24"/>
              </w:rPr>
            </w:pPr>
            <w:r>
              <w:rPr>
                <w:b/>
                <w:w w:val="97"/>
                <w:sz w:val="24"/>
              </w:rPr>
              <w:t>b</w:t>
            </w:r>
          </w:p>
        </w:tc>
        <w:tc>
          <w:tcPr>
            <w:tcW w:w="1144" w:type="dxa"/>
            <w:tcBorders>
              <w:top w:val="single" w:color="000000" w:sz="12" w:space="0"/>
            </w:tcBorders>
          </w:tcPr>
          <w:p>
            <w:pPr>
              <w:pStyle w:val="10"/>
              <w:spacing w:line="282" w:lineRule="exact"/>
              <w:ind w:left="247" w:right="204"/>
              <w:rPr>
                <w:sz w:val="24"/>
              </w:rPr>
            </w:pPr>
            <w:r>
              <w:rPr>
                <w:sz w:val="24"/>
              </w:rPr>
              <w:t>0.33</w:t>
            </w:r>
          </w:p>
        </w:tc>
        <w:tc>
          <w:tcPr>
            <w:tcW w:w="1415" w:type="dxa"/>
            <w:tcBorders>
              <w:top w:val="single" w:color="000000" w:sz="12" w:space="0"/>
            </w:tcBorders>
          </w:tcPr>
          <w:p>
            <w:pPr>
              <w:pStyle w:val="10"/>
              <w:spacing w:line="282" w:lineRule="exact"/>
              <w:ind w:left="439" w:right="402"/>
              <w:rPr>
                <w:sz w:val="24"/>
              </w:rPr>
            </w:pPr>
            <w:r>
              <w:rPr>
                <w:sz w:val="24"/>
              </w:rPr>
              <w:t>0.42</w:t>
            </w:r>
          </w:p>
        </w:tc>
        <w:tc>
          <w:tcPr>
            <w:tcW w:w="1822" w:type="dxa"/>
            <w:tcBorders>
              <w:top w:val="single" w:color="000000" w:sz="12" w:space="0"/>
            </w:tcBorders>
          </w:tcPr>
          <w:p>
            <w:pPr>
              <w:pStyle w:val="10"/>
              <w:spacing w:line="282" w:lineRule="exact"/>
              <w:ind w:left="672"/>
              <w:jc w:val="left"/>
              <w:rPr>
                <w:sz w:val="24"/>
              </w:rPr>
            </w:pPr>
            <w:r>
              <w:rPr>
                <w:sz w:val="24"/>
              </w:rPr>
              <w:t>0.51</w:t>
            </w:r>
          </w:p>
        </w:tc>
        <w:tc>
          <w:tcPr>
            <w:tcW w:w="888" w:type="dxa"/>
            <w:tcBorders>
              <w:top w:val="single" w:color="000000" w:sz="12" w:space="0"/>
            </w:tcBorders>
          </w:tcPr>
          <w:p>
            <w:pPr>
              <w:pStyle w:val="10"/>
              <w:spacing w:line="282" w:lineRule="exact"/>
              <w:ind w:left="123" w:right="81"/>
              <w:rPr>
                <w:sz w:val="24"/>
              </w:rPr>
            </w:pPr>
            <w:r>
              <w:rPr>
                <w:sz w:val="24"/>
              </w:rPr>
              <w:t>0.013</w:t>
            </w:r>
          </w:p>
        </w:tc>
        <w:tc>
          <w:tcPr>
            <w:tcW w:w="1414" w:type="dxa"/>
            <w:tcBorders>
              <w:top w:val="single" w:color="000000" w:sz="12" w:space="0"/>
            </w:tcBorders>
          </w:tcPr>
          <w:p>
            <w:pPr>
              <w:pStyle w:val="10"/>
              <w:spacing w:line="282" w:lineRule="exact"/>
              <w:ind w:left="405"/>
              <w:jc w:val="left"/>
              <w:rPr>
                <w:sz w:val="24"/>
              </w:rPr>
            </w:pPr>
            <w:r>
              <w:rPr>
                <w:sz w:val="24"/>
              </w:rPr>
              <w:t>0.017</w:t>
            </w:r>
          </w:p>
        </w:tc>
        <w:tc>
          <w:tcPr>
            <w:tcW w:w="1663" w:type="dxa"/>
            <w:tcBorders>
              <w:top w:val="single" w:color="000000" w:sz="12" w:space="0"/>
            </w:tcBorders>
          </w:tcPr>
          <w:p>
            <w:pPr>
              <w:pStyle w:val="10"/>
              <w:spacing w:line="282" w:lineRule="exact"/>
              <w:ind w:left="511" w:right="467"/>
              <w:rPr>
                <w:sz w:val="24"/>
              </w:rPr>
            </w:pPr>
            <w:r>
              <w:rPr>
                <w:sz w:val="24"/>
              </w:rPr>
              <w:t>0.020</w:t>
            </w: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exact"/>
        </w:trPr>
        <w:tc>
          <w:tcPr>
            <w:tcW w:w="1243" w:type="dxa"/>
          </w:tcPr>
          <w:p>
            <w:pPr>
              <w:pStyle w:val="10"/>
              <w:spacing w:line="281" w:lineRule="exact"/>
              <w:ind w:left="106"/>
              <w:jc w:val="left"/>
              <w:rPr>
                <w:b/>
                <w:sz w:val="24"/>
              </w:rPr>
            </w:pPr>
            <w:r>
              <w:rPr>
                <w:b/>
                <w:w w:val="97"/>
                <w:sz w:val="24"/>
              </w:rPr>
              <w:t>C</w:t>
            </w:r>
          </w:p>
        </w:tc>
        <w:tc>
          <w:tcPr>
            <w:tcW w:w="1144" w:type="dxa"/>
          </w:tcPr>
          <w:p>
            <w:pPr>
              <w:pStyle w:val="10"/>
              <w:spacing w:line="281" w:lineRule="exact"/>
              <w:ind w:left="237" w:right="204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1415" w:type="dxa"/>
          </w:tcPr>
          <w:p>
            <w:pPr>
              <w:pStyle w:val="10"/>
              <w:spacing w:line="281" w:lineRule="exact"/>
              <w:ind w:left="439" w:right="402"/>
              <w:rPr>
                <w:sz w:val="24"/>
              </w:rPr>
            </w:pPr>
            <w:r>
              <w:rPr>
                <w:sz w:val="24"/>
              </w:rPr>
              <w:t>3.90</w:t>
            </w:r>
          </w:p>
        </w:tc>
        <w:tc>
          <w:tcPr>
            <w:tcW w:w="1822" w:type="dxa"/>
          </w:tcPr>
          <w:p>
            <w:pPr>
              <w:pStyle w:val="10"/>
              <w:spacing w:line="281" w:lineRule="exact"/>
              <w:ind w:left="672"/>
              <w:jc w:val="left"/>
              <w:rPr>
                <w:sz w:val="24"/>
              </w:rPr>
            </w:pPr>
            <w:r>
              <w:rPr>
                <w:sz w:val="24"/>
              </w:rPr>
              <w:t>4.00</w:t>
            </w:r>
          </w:p>
        </w:tc>
        <w:tc>
          <w:tcPr>
            <w:tcW w:w="888" w:type="dxa"/>
          </w:tcPr>
          <w:p>
            <w:pPr>
              <w:pStyle w:val="10"/>
              <w:spacing w:line="281" w:lineRule="exact"/>
              <w:ind w:left="123" w:right="81"/>
              <w:rPr>
                <w:sz w:val="24"/>
              </w:rPr>
            </w:pPr>
            <w:r>
              <w:rPr>
                <w:sz w:val="24"/>
              </w:rPr>
              <w:t>0.150</w:t>
            </w:r>
          </w:p>
        </w:tc>
        <w:tc>
          <w:tcPr>
            <w:tcW w:w="1414" w:type="dxa"/>
          </w:tcPr>
          <w:p>
            <w:pPr>
              <w:pStyle w:val="10"/>
              <w:spacing w:line="281" w:lineRule="exact"/>
              <w:ind w:left="405"/>
              <w:jc w:val="left"/>
              <w:rPr>
                <w:sz w:val="24"/>
              </w:rPr>
            </w:pPr>
            <w:r>
              <w:rPr>
                <w:sz w:val="24"/>
              </w:rPr>
              <w:t>0.154</w:t>
            </w:r>
          </w:p>
        </w:tc>
        <w:tc>
          <w:tcPr>
            <w:tcW w:w="1663" w:type="dxa"/>
          </w:tcPr>
          <w:p>
            <w:pPr>
              <w:pStyle w:val="10"/>
              <w:spacing w:line="281" w:lineRule="exact"/>
              <w:ind w:left="511" w:right="467"/>
              <w:rPr>
                <w:sz w:val="24"/>
              </w:rPr>
            </w:pPr>
            <w:r>
              <w:rPr>
                <w:sz w:val="24"/>
              </w:rPr>
              <w:t>0.157</w:t>
            </w: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</w:trPr>
        <w:tc>
          <w:tcPr>
            <w:tcW w:w="1243" w:type="dxa"/>
          </w:tcPr>
          <w:p>
            <w:pPr>
              <w:pStyle w:val="10"/>
              <w:spacing w:line="269" w:lineRule="exact"/>
              <w:ind w:left="10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C1</w:t>
            </w:r>
          </w:p>
        </w:tc>
        <w:tc>
          <w:tcPr>
            <w:tcW w:w="1144" w:type="dxa"/>
          </w:tcPr>
          <w:p>
            <w:pPr>
              <w:pStyle w:val="10"/>
              <w:spacing w:line="269" w:lineRule="exact"/>
              <w:ind w:left="237" w:right="204"/>
              <w:rPr>
                <w:sz w:val="24"/>
              </w:rPr>
            </w:pPr>
            <w:r>
              <w:rPr>
                <w:sz w:val="24"/>
              </w:rPr>
              <w:t>5.8</w:t>
            </w:r>
          </w:p>
        </w:tc>
        <w:tc>
          <w:tcPr>
            <w:tcW w:w="1415" w:type="dxa"/>
          </w:tcPr>
          <w:p>
            <w:pPr>
              <w:pStyle w:val="10"/>
              <w:spacing w:line="269" w:lineRule="exact"/>
              <w:ind w:left="439" w:right="402"/>
              <w:rPr>
                <w:sz w:val="24"/>
              </w:rPr>
            </w:pPr>
            <w:r>
              <w:rPr>
                <w:sz w:val="24"/>
              </w:rPr>
              <w:t>6.00</w:t>
            </w:r>
          </w:p>
        </w:tc>
        <w:tc>
          <w:tcPr>
            <w:tcW w:w="1822" w:type="dxa"/>
          </w:tcPr>
          <w:p>
            <w:pPr>
              <w:pStyle w:val="10"/>
              <w:spacing w:line="269" w:lineRule="exact"/>
              <w:ind w:left="732"/>
              <w:jc w:val="left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888" w:type="dxa"/>
          </w:tcPr>
          <w:p>
            <w:pPr>
              <w:pStyle w:val="10"/>
              <w:spacing w:line="269" w:lineRule="exact"/>
              <w:ind w:left="123" w:right="81"/>
              <w:rPr>
                <w:sz w:val="24"/>
              </w:rPr>
            </w:pPr>
            <w:r>
              <w:rPr>
                <w:sz w:val="24"/>
              </w:rPr>
              <w:t>0.228</w:t>
            </w:r>
          </w:p>
        </w:tc>
        <w:tc>
          <w:tcPr>
            <w:tcW w:w="1414" w:type="dxa"/>
          </w:tcPr>
          <w:p>
            <w:pPr>
              <w:pStyle w:val="10"/>
              <w:spacing w:line="269" w:lineRule="exact"/>
              <w:ind w:left="405"/>
              <w:jc w:val="left"/>
              <w:rPr>
                <w:sz w:val="24"/>
              </w:rPr>
            </w:pPr>
            <w:r>
              <w:rPr>
                <w:sz w:val="24"/>
              </w:rPr>
              <w:t>0.235</w:t>
            </w:r>
          </w:p>
        </w:tc>
        <w:tc>
          <w:tcPr>
            <w:tcW w:w="1663" w:type="dxa"/>
          </w:tcPr>
          <w:p>
            <w:pPr>
              <w:pStyle w:val="10"/>
              <w:spacing w:line="269" w:lineRule="exact"/>
              <w:ind w:left="511" w:right="467"/>
              <w:rPr>
                <w:sz w:val="24"/>
              </w:rPr>
            </w:pPr>
            <w:r>
              <w:rPr>
                <w:sz w:val="24"/>
              </w:rPr>
              <w:t>0.244</w:t>
            </w: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</w:trPr>
        <w:tc>
          <w:tcPr>
            <w:tcW w:w="1243" w:type="dxa"/>
          </w:tcPr>
          <w:p>
            <w:pPr>
              <w:pStyle w:val="10"/>
              <w:spacing w:line="269" w:lineRule="exact"/>
              <w:ind w:left="10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C2</w:t>
            </w:r>
          </w:p>
        </w:tc>
        <w:tc>
          <w:tcPr>
            <w:tcW w:w="1144" w:type="dxa"/>
          </w:tcPr>
          <w:p>
            <w:pPr>
              <w:pStyle w:val="10"/>
              <w:spacing w:line="269" w:lineRule="exact"/>
              <w:ind w:left="247" w:right="204"/>
              <w:rPr>
                <w:sz w:val="24"/>
              </w:rPr>
            </w:pPr>
            <w:r>
              <w:rPr>
                <w:sz w:val="24"/>
              </w:rPr>
              <w:t>1.35</w:t>
            </w:r>
          </w:p>
        </w:tc>
        <w:tc>
          <w:tcPr>
            <w:tcW w:w="1415" w:type="dxa"/>
          </w:tcPr>
          <w:p>
            <w:pPr>
              <w:pStyle w:val="10"/>
              <w:spacing w:line="269" w:lineRule="exact"/>
              <w:ind w:left="439" w:right="402"/>
              <w:rPr>
                <w:sz w:val="24"/>
              </w:rPr>
            </w:pPr>
            <w:r>
              <w:rPr>
                <w:sz w:val="24"/>
              </w:rPr>
              <w:t>1.45</w:t>
            </w:r>
          </w:p>
        </w:tc>
        <w:tc>
          <w:tcPr>
            <w:tcW w:w="1822" w:type="dxa"/>
          </w:tcPr>
          <w:p>
            <w:pPr>
              <w:pStyle w:val="10"/>
              <w:spacing w:line="269" w:lineRule="exact"/>
              <w:ind w:left="672"/>
              <w:jc w:val="left"/>
              <w:rPr>
                <w:sz w:val="24"/>
              </w:rPr>
            </w:pPr>
            <w:r>
              <w:rPr>
                <w:sz w:val="24"/>
              </w:rPr>
              <w:t>1.55</w:t>
            </w:r>
          </w:p>
        </w:tc>
        <w:tc>
          <w:tcPr>
            <w:tcW w:w="888" w:type="dxa"/>
          </w:tcPr>
          <w:p>
            <w:pPr>
              <w:pStyle w:val="10"/>
              <w:spacing w:line="269" w:lineRule="exact"/>
              <w:ind w:left="123" w:right="81"/>
              <w:rPr>
                <w:sz w:val="24"/>
              </w:rPr>
            </w:pPr>
            <w:r>
              <w:rPr>
                <w:sz w:val="24"/>
              </w:rPr>
              <w:t>0.053</w:t>
            </w:r>
          </w:p>
        </w:tc>
        <w:tc>
          <w:tcPr>
            <w:tcW w:w="1414" w:type="dxa"/>
          </w:tcPr>
          <w:p>
            <w:pPr>
              <w:pStyle w:val="10"/>
              <w:spacing w:line="269" w:lineRule="exact"/>
              <w:ind w:left="405"/>
              <w:jc w:val="left"/>
              <w:rPr>
                <w:sz w:val="24"/>
              </w:rPr>
            </w:pPr>
            <w:r>
              <w:rPr>
                <w:sz w:val="24"/>
              </w:rPr>
              <w:t>0.058</w:t>
            </w:r>
          </w:p>
        </w:tc>
        <w:tc>
          <w:tcPr>
            <w:tcW w:w="1663" w:type="dxa"/>
          </w:tcPr>
          <w:p>
            <w:pPr>
              <w:pStyle w:val="10"/>
              <w:spacing w:line="269" w:lineRule="exact"/>
              <w:ind w:left="511" w:right="467"/>
              <w:rPr>
                <w:sz w:val="24"/>
              </w:rPr>
            </w:pPr>
            <w:r>
              <w:rPr>
                <w:sz w:val="24"/>
              </w:rPr>
              <w:t>0.061</w:t>
            </w: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1243" w:type="dxa"/>
          </w:tcPr>
          <w:p>
            <w:pPr>
              <w:pStyle w:val="10"/>
              <w:spacing w:line="281" w:lineRule="exact"/>
              <w:ind w:left="10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C3</w:t>
            </w:r>
          </w:p>
        </w:tc>
        <w:tc>
          <w:tcPr>
            <w:tcW w:w="1144" w:type="dxa"/>
          </w:tcPr>
          <w:p>
            <w:pPr>
              <w:pStyle w:val="10"/>
              <w:spacing w:line="281" w:lineRule="exact"/>
              <w:ind w:left="247" w:right="204"/>
              <w:rPr>
                <w:sz w:val="24"/>
              </w:rPr>
            </w:pPr>
            <w:r>
              <w:rPr>
                <w:sz w:val="24"/>
              </w:rPr>
              <w:t>0.05</w:t>
            </w:r>
          </w:p>
        </w:tc>
        <w:tc>
          <w:tcPr>
            <w:tcW w:w="1415" w:type="dxa"/>
          </w:tcPr>
          <w:p>
            <w:pPr>
              <w:pStyle w:val="10"/>
              <w:spacing w:line="281" w:lineRule="exact"/>
              <w:ind w:left="439" w:right="402"/>
              <w:rPr>
                <w:sz w:val="24"/>
              </w:rPr>
            </w:pPr>
            <w:r>
              <w:rPr>
                <w:sz w:val="24"/>
              </w:rPr>
              <w:t>0.12</w:t>
            </w:r>
          </w:p>
        </w:tc>
        <w:tc>
          <w:tcPr>
            <w:tcW w:w="1822" w:type="dxa"/>
          </w:tcPr>
          <w:p>
            <w:pPr>
              <w:pStyle w:val="10"/>
              <w:spacing w:line="281" w:lineRule="exact"/>
              <w:ind w:left="672"/>
              <w:jc w:val="left"/>
              <w:rPr>
                <w:sz w:val="24"/>
              </w:rPr>
            </w:pPr>
            <w:r>
              <w:rPr>
                <w:sz w:val="24"/>
              </w:rPr>
              <w:t>0.15</w:t>
            </w:r>
          </w:p>
        </w:tc>
        <w:tc>
          <w:tcPr>
            <w:tcW w:w="888" w:type="dxa"/>
          </w:tcPr>
          <w:p>
            <w:pPr>
              <w:pStyle w:val="10"/>
              <w:spacing w:line="281" w:lineRule="exact"/>
              <w:ind w:left="123" w:right="81"/>
              <w:rPr>
                <w:sz w:val="24"/>
              </w:rPr>
            </w:pPr>
            <w:r>
              <w:rPr>
                <w:sz w:val="24"/>
              </w:rPr>
              <w:t>0.004</w:t>
            </w:r>
          </w:p>
        </w:tc>
        <w:tc>
          <w:tcPr>
            <w:tcW w:w="1414" w:type="dxa"/>
          </w:tcPr>
          <w:p>
            <w:pPr>
              <w:pStyle w:val="10"/>
              <w:spacing w:line="281" w:lineRule="exact"/>
              <w:ind w:left="405"/>
              <w:jc w:val="left"/>
              <w:rPr>
                <w:sz w:val="24"/>
              </w:rPr>
            </w:pPr>
            <w:r>
              <w:rPr>
                <w:sz w:val="24"/>
              </w:rPr>
              <w:t>0.007</w:t>
            </w:r>
          </w:p>
        </w:tc>
        <w:tc>
          <w:tcPr>
            <w:tcW w:w="1663" w:type="dxa"/>
          </w:tcPr>
          <w:p>
            <w:pPr>
              <w:pStyle w:val="10"/>
              <w:spacing w:line="281" w:lineRule="exact"/>
              <w:ind w:left="511" w:right="467"/>
              <w:rPr>
                <w:sz w:val="24"/>
              </w:rPr>
            </w:pPr>
            <w:r>
              <w:rPr>
                <w:sz w:val="24"/>
              </w:rPr>
              <w:t>0.010</w:t>
            </w: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</w:trPr>
        <w:tc>
          <w:tcPr>
            <w:tcW w:w="1243" w:type="dxa"/>
          </w:tcPr>
          <w:p>
            <w:pPr>
              <w:pStyle w:val="10"/>
              <w:spacing w:line="270" w:lineRule="exact"/>
              <w:ind w:left="106"/>
              <w:jc w:val="left"/>
              <w:rPr>
                <w:b/>
                <w:sz w:val="24"/>
              </w:rPr>
            </w:pPr>
            <w:r>
              <w:rPr>
                <w:b/>
                <w:w w:val="97"/>
                <w:sz w:val="24"/>
              </w:rPr>
              <w:t>D</w:t>
            </w:r>
          </w:p>
        </w:tc>
        <w:tc>
          <w:tcPr>
            <w:tcW w:w="1144" w:type="dxa"/>
          </w:tcPr>
          <w:p>
            <w:pPr>
              <w:pStyle w:val="10"/>
              <w:spacing w:line="270" w:lineRule="exact"/>
              <w:ind w:left="247" w:right="204"/>
              <w:rPr>
                <w:sz w:val="24"/>
              </w:rPr>
            </w:pPr>
            <w:r>
              <w:rPr>
                <w:sz w:val="24"/>
              </w:rPr>
              <w:t>4.70</w:t>
            </w:r>
          </w:p>
        </w:tc>
        <w:tc>
          <w:tcPr>
            <w:tcW w:w="1415" w:type="dxa"/>
          </w:tcPr>
          <w:p>
            <w:pPr>
              <w:pStyle w:val="10"/>
              <w:spacing w:line="270" w:lineRule="exact"/>
              <w:ind w:left="439" w:right="402"/>
              <w:rPr>
                <w:sz w:val="24"/>
              </w:rPr>
            </w:pPr>
            <w:r>
              <w:rPr>
                <w:sz w:val="24"/>
              </w:rPr>
              <w:t>5.00</w:t>
            </w:r>
          </w:p>
        </w:tc>
        <w:tc>
          <w:tcPr>
            <w:tcW w:w="1822" w:type="dxa"/>
          </w:tcPr>
          <w:p>
            <w:pPr>
              <w:pStyle w:val="10"/>
              <w:spacing w:line="270" w:lineRule="exact"/>
              <w:ind w:left="732"/>
              <w:jc w:val="left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888" w:type="dxa"/>
          </w:tcPr>
          <w:p>
            <w:pPr>
              <w:pStyle w:val="10"/>
              <w:spacing w:line="270" w:lineRule="exact"/>
              <w:ind w:left="123" w:right="81"/>
              <w:rPr>
                <w:sz w:val="24"/>
              </w:rPr>
            </w:pPr>
            <w:r>
              <w:rPr>
                <w:sz w:val="24"/>
              </w:rPr>
              <w:t>0.185</w:t>
            </w:r>
          </w:p>
        </w:tc>
        <w:tc>
          <w:tcPr>
            <w:tcW w:w="1414" w:type="dxa"/>
          </w:tcPr>
          <w:p>
            <w:pPr>
              <w:pStyle w:val="10"/>
              <w:spacing w:line="270" w:lineRule="exact"/>
              <w:ind w:left="405"/>
              <w:jc w:val="left"/>
              <w:rPr>
                <w:sz w:val="24"/>
              </w:rPr>
            </w:pPr>
            <w:r>
              <w:rPr>
                <w:sz w:val="24"/>
              </w:rPr>
              <w:t>0.190</w:t>
            </w:r>
          </w:p>
        </w:tc>
        <w:tc>
          <w:tcPr>
            <w:tcW w:w="1663" w:type="dxa"/>
          </w:tcPr>
          <w:p>
            <w:pPr>
              <w:pStyle w:val="10"/>
              <w:spacing w:line="270" w:lineRule="exact"/>
              <w:ind w:left="511" w:right="467"/>
              <w:rPr>
                <w:sz w:val="24"/>
              </w:rPr>
            </w:pPr>
            <w:r>
              <w:rPr>
                <w:sz w:val="24"/>
              </w:rPr>
              <w:t>0.200</w:t>
            </w: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</w:trPr>
        <w:tc>
          <w:tcPr>
            <w:tcW w:w="1243" w:type="dxa"/>
          </w:tcPr>
          <w:p>
            <w:pPr>
              <w:pStyle w:val="10"/>
              <w:spacing w:line="268" w:lineRule="exact"/>
              <w:ind w:left="10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D1</w:t>
            </w:r>
          </w:p>
        </w:tc>
        <w:tc>
          <w:tcPr>
            <w:tcW w:w="1144" w:type="dxa"/>
          </w:tcPr>
          <w:p>
            <w:pPr>
              <w:pStyle w:val="10"/>
              <w:spacing w:line="268" w:lineRule="exact"/>
              <w:ind w:left="247" w:right="204"/>
              <w:rPr>
                <w:sz w:val="24"/>
              </w:rPr>
            </w:pPr>
            <w:r>
              <w:rPr>
                <w:sz w:val="24"/>
              </w:rPr>
              <w:t>1.35</w:t>
            </w:r>
          </w:p>
        </w:tc>
        <w:tc>
          <w:tcPr>
            <w:tcW w:w="1415" w:type="dxa"/>
          </w:tcPr>
          <w:p>
            <w:pPr>
              <w:pStyle w:val="10"/>
              <w:spacing w:line="268" w:lineRule="exact"/>
              <w:ind w:left="439" w:right="402"/>
              <w:rPr>
                <w:sz w:val="24"/>
              </w:rPr>
            </w:pPr>
            <w:r>
              <w:rPr>
                <w:sz w:val="24"/>
              </w:rPr>
              <w:t>1.60</w:t>
            </w:r>
          </w:p>
        </w:tc>
        <w:tc>
          <w:tcPr>
            <w:tcW w:w="1822" w:type="dxa"/>
          </w:tcPr>
          <w:p>
            <w:pPr>
              <w:pStyle w:val="10"/>
              <w:spacing w:line="268" w:lineRule="exact"/>
              <w:ind w:left="672"/>
              <w:jc w:val="left"/>
              <w:rPr>
                <w:sz w:val="24"/>
              </w:rPr>
            </w:pPr>
            <w:r>
              <w:rPr>
                <w:sz w:val="24"/>
              </w:rPr>
              <w:t>1.75</w:t>
            </w:r>
          </w:p>
        </w:tc>
        <w:tc>
          <w:tcPr>
            <w:tcW w:w="888" w:type="dxa"/>
          </w:tcPr>
          <w:p>
            <w:pPr>
              <w:pStyle w:val="10"/>
              <w:spacing w:line="268" w:lineRule="exact"/>
              <w:ind w:left="123" w:right="81"/>
              <w:rPr>
                <w:sz w:val="24"/>
              </w:rPr>
            </w:pPr>
            <w:r>
              <w:rPr>
                <w:sz w:val="24"/>
              </w:rPr>
              <w:t>0.053</w:t>
            </w:r>
          </w:p>
        </w:tc>
        <w:tc>
          <w:tcPr>
            <w:tcW w:w="1414" w:type="dxa"/>
          </w:tcPr>
          <w:p>
            <w:pPr>
              <w:pStyle w:val="10"/>
              <w:spacing w:line="268" w:lineRule="exact"/>
              <w:ind w:left="465"/>
              <w:jc w:val="left"/>
              <w:rPr>
                <w:sz w:val="24"/>
              </w:rPr>
            </w:pPr>
            <w:r>
              <w:rPr>
                <w:sz w:val="24"/>
              </w:rPr>
              <w:t>0.06</w:t>
            </w:r>
          </w:p>
        </w:tc>
        <w:tc>
          <w:tcPr>
            <w:tcW w:w="1663" w:type="dxa"/>
          </w:tcPr>
          <w:p>
            <w:pPr>
              <w:pStyle w:val="10"/>
              <w:spacing w:line="268" w:lineRule="exact"/>
              <w:ind w:left="511" w:right="467"/>
              <w:rPr>
                <w:sz w:val="24"/>
              </w:rPr>
            </w:pPr>
            <w:r>
              <w:rPr>
                <w:sz w:val="24"/>
              </w:rPr>
              <w:t>0.069</w:t>
            </w: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</w:trPr>
        <w:tc>
          <w:tcPr>
            <w:tcW w:w="1243" w:type="dxa"/>
          </w:tcPr>
          <w:p>
            <w:pPr>
              <w:pStyle w:val="10"/>
              <w:spacing w:line="271" w:lineRule="exact"/>
              <w:ind w:left="106"/>
              <w:jc w:val="left"/>
              <w:rPr>
                <w:b/>
                <w:sz w:val="24"/>
              </w:rPr>
            </w:pPr>
            <w:r>
              <w:rPr>
                <w:b/>
                <w:w w:val="97"/>
                <w:sz w:val="24"/>
              </w:rPr>
              <w:t>e</w:t>
            </w:r>
          </w:p>
        </w:tc>
        <w:tc>
          <w:tcPr>
            <w:tcW w:w="4381" w:type="dxa"/>
            <w:gridSpan w:val="3"/>
          </w:tcPr>
          <w:p>
            <w:pPr>
              <w:pStyle w:val="10"/>
              <w:spacing w:line="271" w:lineRule="exact"/>
              <w:ind w:left="1284"/>
              <w:jc w:val="left"/>
              <w:rPr>
                <w:sz w:val="24"/>
              </w:rPr>
            </w:pPr>
            <w:r>
              <w:rPr>
                <w:sz w:val="24"/>
              </w:rPr>
              <w:t>1.270 (BSC)</w:t>
            </w:r>
          </w:p>
        </w:tc>
        <w:tc>
          <w:tcPr>
            <w:tcW w:w="3965" w:type="dxa"/>
            <w:gridSpan w:val="3"/>
          </w:tcPr>
          <w:p>
            <w:pPr>
              <w:pStyle w:val="10"/>
              <w:spacing w:line="271" w:lineRule="exact"/>
              <w:ind w:left="1293"/>
              <w:jc w:val="left"/>
              <w:rPr>
                <w:sz w:val="24"/>
              </w:rPr>
            </w:pPr>
            <w:r>
              <w:rPr>
                <w:sz w:val="24"/>
              </w:rPr>
              <w:t>0.050 (BSC)</w:t>
            </w: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</w:trPr>
        <w:tc>
          <w:tcPr>
            <w:tcW w:w="1243" w:type="dxa"/>
          </w:tcPr>
          <w:p>
            <w:pPr>
              <w:pStyle w:val="10"/>
              <w:spacing w:line="271" w:lineRule="exact"/>
              <w:ind w:left="106"/>
              <w:jc w:val="left"/>
              <w:rPr>
                <w:b/>
                <w:sz w:val="24"/>
              </w:rPr>
            </w:pPr>
            <w:r>
              <w:rPr>
                <w:b/>
                <w:w w:val="97"/>
                <w:sz w:val="24"/>
              </w:rPr>
              <w:t>L</w:t>
            </w:r>
          </w:p>
        </w:tc>
        <w:tc>
          <w:tcPr>
            <w:tcW w:w="1144" w:type="dxa"/>
          </w:tcPr>
          <w:p>
            <w:pPr>
              <w:pStyle w:val="10"/>
              <w:spacing w:line="271" w:lineRule="exact"/>
              <w:ind w:left="256" w:right="204"/>
              <w:rPr>
                <w:sz w:val="24"/>
              </w:rPr>
            </w:pPr>
            <w:r>
              <w:rPr>
                <w:sz w:val="24"/>
              </w:rPr>
              <w:t>0.400</w:t>
            </w:r>
          </w:p>
        </w:tc>
        <w:tc>
          <w:tcPr>
            <w:tcW w:w="1415" w:type="dxa"/>
          </w:tcPr>
          <w:p>
            <w:pPr>
              <w:pStyle w:val="10"/>
              <w:spacing w:line="271" w:lineRule="exact"/>
              <w:ind w:left="444" w:right="397"/>
              <w:rPr>
                <w:sz w:val="24"/>
              </w:rPr>
            </w:pPr>
            <w:r>
              <w:rPr>
                <w:sz w:val="24"/>
              </w:rPr>
              <w:t>0.83</w:t>
            </w:r>
          </w:p>
        </w:tc>
        <w:tc>
          <w:tcPr>
            <w:tcW w:w="1822" w:type="dxa"/>
          </w:tcPr>
          <w:p>
            <w:pPr>
              <w:pStyle w:val="10"/>
              <w:spacing w:line="271" w:lineRule="exact"/>
              <w:ind w:left="672"/>
              <w:jc w:val="left"/>
              <w:rPr>
                <w:sz w:val="24"/>
              </w:rPr>
            </w:pPr>
            <w:r>
              <w:rPr>
                <w:sz w:val="24"/>
              </w:rPr>
              <w:t>1.27</w:t>
            </w:r>
          </w:p>
        </w:tc>
        <w:tc>
          <w:tcPr>
            <w:tcW w:w="888" w:type="dxa"/>
          </w:tcPr>
          <w:p>
            <w:pPr>
              <w:pStyle w:val="10"/>
              <w:spacing w:line="271" w:lineRule="exact"/>
              <w:ind w:left="123" w:right="81"/>
              <w:rPr>
                <w:sz w:val="24"/>
              </w:rPr>
            </w:pPr>
            <w:r>
              <w:rPr>
                <w:sz w:val="24"/>
              </w:rPr>
              <w:t>0.016</w:t>
            </w:r>
          </w:p>
        </w:tc>
        <w:tc>
          <w:tcPr>
            <w:tcW w:w="1414" w:type="dxa"/>
          </w:tcPr>
          <w:p>
            <w:pPr>
              <w:pStyle w:val="10"/>
              <w:spacing w:line="271" w:lineRule="exact"/>
              <w:ind w:left="405"/>
              <w:jc w:val="left"/>
              <w:rPr>
                <w:sz w:val="24"/>
              </w:rPr>
            </w:pPr>
            <w:r>
              <w:rPr>
                <w:sz w:val="24"/>
              </w:rPr>
              <w:t>0.035</w:t>
            </w:r>
          </w:p>
        </w:tc>
        <w:tc>
          <w:tcPr>
            <w:tcW w:w="1663" w:type="dxa"/>
          </w:tcPr>
          <w:p>
            <w:pPr>
              <w:pStyle w:val="10"/>
              <w:spacing w:line="271" w:lineRule="exact"/>
              <w:ind w:left="511" w:right="467"/>
              <w:rPr>
                <w:sz w:val="24"/>
              </w:rPr>
            </w:pPr>
            <w:r>
              <w:rPr>
                <w:sz w:val="24"/>
              </w:rPr>
              <w:t>0.050</w:t>
            </w:r>
          </w:p>
        </w:tc>
      </w:tr>
    </w:tbl>
    <w:p/>
    <w:sectPr>
      <w:pgSz w:w="12240" w:h="15840"/>
      <w:pgMar w:top="1000" w:right="0" w:bottom="760" w:left="880" w:header="817" w:footer="565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306.75pt;margin-top:755.55pt;height:11.15pt;width:33.45pt;mso-position-horizontal-relative:page;mso-position-vertical-relative:page;z-index:-7475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02" w:lineRule="exact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 xml:space="preserve">The first </w:t>
                </w: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sz w:val="18"/>
                  </w:rPr>
                  <w:t xml:space="preserve"> page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pict>
        <v:line id="_x0000_s2052" o:spid="_x0000_s2052" o:spt="20" style="position:absolute;left:0pt;margin-left:51pt;margin-top:751.5pt;height:0pt;width:507.7pt;mso-position-horizontal-relative:page;mso-position-vertical-relative:page;z-index:-74752;mso-width-relative:page;mso-height-relative:page;" stroked="t" coordsize="21600,21600">
          <v:path arrowok="t"/>
          <v:fill focussize="0,0"/>
          <v:stroke weight="1.5pt" color="#000000"/>
          <v:imagedata o:title=""/>
          <o:lock v:ext="edit"/>
        </v:line>
      </w:pict>
    </w:r>
    <w:r>
      <w:pict>
        <v:shape id="_x0000_s2053" o:spid="_x0000_s2053" o:spt="202" type="#_x0000_t202" style="position:absolute;left:0pt;margin-left:299.35pt;margin-top:763.1pt;height:12.1pt;width:30pt;mso-position-horizontal-relative:page;mso-position-vertical-relative:page;z-index:-7475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21" w:lineRule="exact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 xml:space="preserve">The first </w:t>
                </w:r>
                <w:r>
                  <w:fldChar w:fldCharType="begin"/>
                </w:r>
                <w:r>
                  <w:rPr>
                    <w:rFonts w:ascii="Arial" w:eastAsia="Arial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ascii="Arial" w:eastAsia="Arial"/>
                    <w:sz w:val="18"/>
                  </w:rPr>
                  <w:t xml:space="preserve"> page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pict>
        <v:line id="_x0000_s2056" o:spid="_x0000_s2056" o:spt="20" style="position:absolute;left:0pt;margin-left:51pt;margin-top:751.5pt;height:0pt;width:507.7pt;mso-position-horizontal-relative:page;mso-position-vertical-relative:page;z-index:-74752;mso-width-relative:page;mso-height-relative:page;" stroked="t" coordsize="21600,21600">
          <v:path arrowok="t"/>
          <v:fill focussize="0,0"/>
          <v:stroke weight="1.5pt" color="#000000"/>
          <v:imagedata o:title=""/>
          <o:lock v:ext="edit"/>
        </v:line>
      </w:pict>
    </w:r>
    <w:r>
      <w:pict>
        <v:shape id="_x0000_s2057" o:spid="_x0000_s2057" o:spt="202" type="#_x0000_t202" style="position:absolute;left:0pt;margin-left:307.5pt;margin-top:764.35pt;height:14pt;width:33.45pt;mso-position-horizontal-relative:page;mso-position-vertical-relative:page;z-index:-7475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24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 xml:space="preserve">The first </w:t>
                </w: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  <w:r>
                  <w:rPr>
                    <w:sz w:val="18"/>
                  </w:rPr>
                  <w:t xml:space="preserve"> page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pict>
        <v:line id="_x0000_s2058" o:spid="_x0000_s2058" o:spt="20" style="position:absolute;left:0pt;margin-left:51pt;margin-top:751.5pt;height:0pt;width:507.7pt;mso-position-horizontal-relative:page;mso-position-vertical-relative:page;z-index:-74752;mso-width-relative:page;mso-height-relative:page;" stroked="t" coordsize="21600,21600">
          <v:path arrowok="t"/>
          <v:fill focussize="0,0"/>
          <v:stroke weight="1.5pt" color="#000000"/>
          <v:imagedata o:title=""/>
          <o:lock v:ext="edit"/>
        </v:line>
      </w:pict>
    </w:r>
    <w:r>
      <w:pict>
        <v:shape id="_x0000_s2059" o:spid="_x0000_s2059" o:spt="202" type="#_x0000_t202" style="position:absolute;left:0pt;margin-left:309.75pt;margin-top:764.35pt;height:11pt;width:33.45pt;mso-position-horizontal-relative:page;mso-position-vertical-relative:page;z-index:-7475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00" w:lineRule="exact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 xml:space="preserve">The first </w:t>
                </w: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  <w:r>
                  <w:rPr>
                    <w:sz w:val="18"/>
                  </w:rPr>
                  <w:t xml:space="preserve"> page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pict>
        <v:line id="_x0000_s2050" o:spid="_x0000_s2050" o:spt="20" style="position:absolute;left:0pt;margin-left:49.5pt;margin-top:50.5pt;height:0pt;width:512.9pt;mso-position-horizontal-relative:page;mso-position-vertical-relative:page;z-index:-74752;mso-width-relative:page;mso-height-relative:page;" stroked="t" coordsize="21600,21600">
          <v:path arrowok="t"/>
          <v:fill focussize="0,0"/>
          <v:stroke weight="0.72pt" color="#000000"/>
          <v:imagedata o:title=""/>
          <o:lock v:ext="edit"/>
        </v:line>
      </w:pict>
    </w:r>
    <w:r>
      <w:pict>
        <v:shape id="_x0000_s2051" o:spid="_x0000_s2051" o:spt="202" type="#_x0000_t202" style="position:absolute;left:0pt;margin-left:50pt;margin-top:51.8pt;height:18.65pt;width:128.4pt;mso-position-horizontal-relative:page;mso-position-vertical-relative:page;z-index:-7475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53" w:lineRule="exact"/>
                  <w:ind w:left="20" w:right="0" w:firstLine="0"/>
                  <w:jc w:val="left"/>
                  <w:rPr>
                    <w:b/>
                    <w:sz w:val="30"/>
                  </w:rPr>
                </w:pPr>
                <w:r>
                  <w:rPr>
                    <w:rFonts w:ascii="Wingdings" w:hAnsi="Wingdings" w:eastAsia="Wingdings"/>
                    <w:sz w:val="30"/>
                  </w:rPr>
                  <w:t></w:t>
                </w:r>
                <w:r>
                  <w:rPr>
                    <w:rFonts w:ascii="Times New Roman" w:hAnsi="Times New Roman" w:eastAsia="Times New Roman"/>
                    <w:sz w:val="30"/>
                  </w:rPr>
                  <w:t xml:space="preserve"> Pin Descriptions and definitions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pict>
        <v:line id="_x0000_s2054" o:spid="_x0000_s2054" o:spt="20" style="position:absolute;left:0pt;margin-left:49.5pt;margin-top:50.5pt;height:0pt;width:512.9pt;mso-position-horizontal-relative:page;mso-position-vertical-relative:page;z-index:-74752;mso-width-relative:page;mso-height-relative:page;" stroked="t" coordsize="21600,21600">
          <v:path arrowok="t"/>
          <v:fill focussize="0,0"/>
          <v:stroke weight="0.72pt" color="#000000"/>
          <v:imagedata o:title=""/>
          <o:lock v:ext="edit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pict>
        <v:line id="_x0000_s2055" o:spid="_x0000_s2055" o:spt="20" style="position:absolute;left:0pt;margin-left:49.5pt;margin-top:50.5pt;height:0pt;width:512.9pt;mso-position-horizontal-relative:page;mso-position-vertical-relative:page;z-index:-74752;mso-width-relative:page;mso-height-relative:page;" stroked="t" coordsize="21600,21600">
          <v:path arrowok="t"/>
          <v:fill focussize="0,0"/>
          <v:stroke weight="0.72pt" color="#000000"/>
          <v:imagedata o:title=""/>
          <o:lock v:ext="edit"/>
        </v:lin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pict>
        <v:line id="_x0000_s2060" o:spid="_x0000_s2060" o:spt="20" style="position:absolute;left:0pt;margin-left:49.5pt;margin-top:50.5pt;height:0pt;width:512.9pt;mso-position-horizontal-relative:page;mso-position-vertical-relative:page;z-index:-74752;mso-width-relative:page;mso-height-relative:page;" stroked="t" coordsize="21600,21600">
          <v:path arrowok="t"/>
          <v:fill focussize="0,0"/>
          <v:stroke weight="0.72pt" color="#000000"/>
          <v:imagedata o:title=""/>
          <o:lock v:ext="edit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multilevel"/>
    <w:tmpl w:val="B5E306ED"/>
    <w:lvl w:ilvl="0" w:tentative="0">
      <w:start w:val="0"/>
      <w:numFmt w:val="bullet"/>
      <w:lvlText w:val=""/>
      <w:lvlJc w:val="left"/>
      <w:pPr>
        <w:ind w:left="720" w:hanging="420"/>
      </w:pPr>
      <w:rPr>
        <w:rFonts w:hint="default" w:ascii="Wingdings" w:hAnsi="Wingdings" w:eastAsia="Wingdings" w:cs="Wingdings"/>
        <w:w w:val="99"/>
        <w:sz w:val="30"/>
        <w:szCs w:val="30"/>
      </w:rPr>
    </w:lvl>
    <w:lvl w:ilvl="1" w:tentative="0">
      <w:start w:val="0"/>
      <w:numFmt w:val="bullet"/>
      <w:lvlText w:val="•"/>
      <w:lvlJc w:val="left"/>
      <w:pPr>
        <w:ind w:left="1712" w:hanging="42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04" w:hanging="42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96" w:hanging="42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88" w:hanging="42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680" w:hanging="42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672" w:hanging="42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664" w:hanging="42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656" w:hanging="420"/>
      </w:pPr>
      <w:rPr>
        <w:rFonts w:hint="default"/>
      </w:rPr>
    </w:lvl>
  </w:abstractNum>
  <w:abstractNum w:abstractNumId="1">
    <w:nsid w:val="BF205925"/>
    <w:multiLevelType w:val="multilevel"/>
    <w:tmpl w:val="BF205925"/>
    <w:lvl w:ilvl="0" w:tentative="0">
      <w:start w:val="0"/>
      <w:numFmt w:val="bullet"/>
      <w:lvlText w:val=""/>
      <w:lvlJc w:val="left"/>
      <w:pPr>
        <w:ind w:left="869" w:hanging="420"/>
      </w:pPr>
      <w:rPr>
        <w:rFonts w:hint="default" w:ascii="Wingdings" w:hAnsi="Wingdings" w:eastAsia="Wingdings" w:cs="Wingdings"/>
        <w:w w:val="99"/>
        <w:sz w:val="30"/>
        <w:szCs w:val="30"/>
      </w:rPr>
    </w:lvl>
    <w:lvl w:ilvl="1" w:tentative="0">
      <w:start w:val="0"/>
      <w:numFmt w:val="bullet"/>
      <w:lvlText w:val="•"/>
      <w:lvlJc w:val="left"/>
      <w:pPr>
        <w:ind w:left="1405" w:hanging="42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50" w:hanging="42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495" w:hanging="42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040" w:hanging="42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585" w:hanging="42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130" w:hanging="42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4675" w:hanging="42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5220" w:hanging="420"/>
      </w:pPr>
      <w:rPr>
        <w:rFonts w:hint="default"/>
      </w:rPr>
    </w:lvl>
  </w:abstractNum>
  <w:abstractNum w:abstractNumId="2">
    <w:nsid w:val="CF092B84"/>
    <w:multiLevelType w:val="multilevel"/>
    <w:tmpl w:val="CF092B84"/>
    <w:lvl w:ilvl="0" w:tentative="0">
      <w:start w:val="0"/>
      <w:numFmt w:val="bullet"/>
      <w:lvlText w:val=""/>
      <w:lvlJc w:val="left"/>
      <w:pPr>
        <w:ind w:left="1480" w:hanging="420"/>
      </w:pPr>
      <w:rPr>
        <w:rFonts w:hint="default" w:ascii="Wingdings" w:hAnsi="Wingdings" w:eastAsia="Wingdings" w:cs="Wingdings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882" w:hanging="42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85" w:hanging="42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688" w:hanging="42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091" w:hanging="42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494" w:hanging="42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3897" w:hanging="42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4300" w:hanging="42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4703" w:hanging="420"/>
      </w:pPr>
      <w:rPr>
        <w:rFonts w:hint="default"/>
      </w:rPr>
    </w:lvl>
  </w:abstractNum>
  <w:abstractNum w:abstractNumId="3">
    <w:nsid w:val="0053208E"/>
    <w:multiLevelType w:val="multilevel"/>
    <w:tmpl w:val="0053208E"/>
    <w:lvl w:ilvl="0" w:tentative="0">
      <w:start w:val="0"/>
      <w:numFmt w:val="bullet"/>
      <w:lvlText w:val=""/>
      <w:lvlJc w:val="left"/>
      <w:pPr>
        <w:ind w:left="1060" w:hanging="420"/>
      </w:pPr>
      <w:rPr>
        <w:rFonts w:hint="default" w:ascii="Wingdings" w:hAnsi="Wingdings" w:eastAsia="Wingdings" w:cs="Wingdings"/>
        <w:w w:val="99"/>
        <w:sz w:val="30"/>
        <w:szCs w:val="30"/>
      </w:rPr>
    </w:lvl>
    <w:lvl w:ilvl="1" w:tentative="0">
      <w:start w:val="0"/>
      <w:numFmt w:val="bullet"/>
      <w:lvlText w:val=""/>
      <w:lvlJc w:val="left"/>
      <w:pPr>
        <w:ind w:left="4726" w:hanging="420"/>
      </w:pPr>
      <w:rPr>
        <w:rFonts w:hint="default" w:ascii="Wingdings" w:hAnsi="Wingdings" w:eastAsia="Wingdings" w:cs="Wingdings"/>
        <w:w w:val="99"/>
        <w:sz w:val="30"/>
        <w:szCs w:val="30"/>
      </w:rPr>
    </w:lvl>
    <w:lvl w:ilvl="2" w:tentative="0">
      <w:start w:val="0"/>
      <w:numFmt w:val="bullet"/>
      <w:lvlText w:val="•"/>
      <w:lvlJc w:val="left"/>
      <w:pPr>
        <w:ind w:left="4191" w:hanging="42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62" w:hanging="42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133" w:hanging="42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2604" w:hanging="42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2075" w:hanging="42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1546" w:hanging="42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1017" w:hanging="420"/>
      </w:pPr>
      <w:rPr>
        <w:rFonts w:hint="default"/>
      </w:rPr>
    </w:lvl>
  </w:abstractNum>
  <w:abstractNum w:abstractNumId="4">
    <w:nsid w:val="0248C179"/>
    <w:multiLevelType w:val="multilevel"/>
    <w:tmpl w:val="0248C179"/>
    <w:lvl w:ilvl="0" w:tentative="0">
      <w:start w:val="0"/>
      <w:numFmt w:val="bullet"/>
      <w:lvlText w:val=""/>
      <w:lvlJc w:val="left"/>
      <w:pPr>
        <w:ind w:left="560" w:hanging="420"/>
      </w:pPr>
      <w:rPr>
        <w:rFonts w:hint="default"/>
        <w:w w:val="99"/>
      </w:rPr>
    </w:lvl>
    <w:lvl w:ilvl="1" w:tentative="0">
      <w:start w:val="0"/>
      <w:numFmt w:val="bullet"/>
      <w:lvlText w:val="•"/>
      <w:lvlJc w:val="left"/>
      <w:pPr>
        <w:ind w:left="1552" w:hanging="42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44" w:hanging="42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536" w:hanging="42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28" w:hanging="42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20" w:hanging="42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12" w:hanging="42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504" w:hanging="42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496" w:hanging="420"/>
      </w:pPr>
      <w:rPr>
        <w:rFonts w:hint="default"/>
      </w:rPr>
    </w:lvl>
  </w:abstractNum>
  <w:abstractNum w:abstractNumId="5">
    <w:nsid w:val="03D62ECE"/>
    <w:multiLevelType w:val="multilevel"/>
    <w:tmpl w:val="03D62ECE"/>
    <w:lvl w:ilvl="0" w:tentative="0">
      <w:start w:val="0"/>
      <w:numFmt w:val="bullet"/>
      <w:lvlText w:val=""/>
      <w:lvlJc w:val="left"/>
      <w:pPr>
        <w:ind w:left="560" w:hanging="420"/>
      </w:pPr>
      <w:rPr>
        <w:rFonts w:hint="default" w:ascii="Wingdings" w:hAnsi="Wingdings" w:eastAsia="Wingdings" w:cs="Wingdings"/>
        <w:w w:val="99"/>
        <w:sz w:val="30"/>
        <w:szCs w:val="30"/>
      </w:rPr>
    </w:lvl>
    <w:lvl w:ilvl="1" w:tentative="0">
      <w:start w:val="0"/>
      <w:numFmt w:val="bullet"/>
      <w:lvlText w:val="•"/>
      <w:lvlJc w:val="left"/>
      <w:pPr>
        <w:ind w:left="3740" w:hanging="42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4488" w:hanging="42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5237" w:hanging="42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986" w:hanging="42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735" w:hanging="42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484" w:hanging="42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233" w:hanging="42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982" w:hanging="420"/>
      </w:pPr>
      <w:rPr>
        <w:rFonts w:hint="default"/>
      </w:rPr>
    </w:lvl>
  </w:abstractNum>
  <w:abstractNum w:abstractNumId="6">
    <w:nsid w:val="25B654F3"/>
    <w:multiLevelType w:val="multilevel"/>
    <w:tmpl w:val="25B654F3"/>
    <w:lvl w:ilvl="0" w:tentative="0">
      <w:start w:val="0"/>
      <w:numFmt w:val="bullet"/>
      <w:lvlText w:val=""/>
      <w:lvlJc w:val="left"/>
      <w:pPr>
        <w:ind w:left="600" w:hanging="461"/>
      </w:pPr>
      <w:rPr>
        <w:rFonts w:hint="default" w:ascii="Wingdings" w:hAnsi="Wingdings" w:eastAsia="Wingdings" w:cs="Wingdings"/>
        <w:w w:val="99"/>
        <w:sz w:val="24"/>
        <w:szCs w:val="24"/>
      </w:rPr>
    </w:lvl>
    <w:lvl w:ilvl="1" w:tentative="0">
      <w:start w:val="0"/>
      <w:numFmt w:val="bullet"/>
      <w:lvlText w:val=""/>
      <w:lvlJc w:val="left"/>
      <w:pPr>
        <w:ind w:left="747" w:hanging="461"/>
      </w:pPr>
      <w:rPr>
        <w:rFonts w:hint="default" w:ascii="Wingdings" w:hAnsi="Wingdings" w:eastAsia="Wingdings" w:cs="Wingdings"/>
        <w:w w:val="99"/>
        <w:sz w:val="24"/>
        <w:szCs w:val="24"/>
      </w:rPr>
    </w:lvl>
    <w:lvl w:ilvl="2" w:tentative="0">
      <w:start w:val="0"/>
      <w:numFmt w:val="bullet"/>
      <w:lvlText w:val="•"/>
      <w:lvlJc w:val="left"/>
      <w:pPr>
        <w:ind w:left="1250" w:hanging="46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761" w:hanging="46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272" w:hanging="46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2783" w:hanging="46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3294" w:hanging="46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3805" w:hanging="46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4316" w:hanging="461"/>
      </w:pPr>
      <w:rPr>
        <w:rFonts w:hint="default"/>
      </w:rPr>
    </w:lvl>
  </w:abstractNum>
  <w:abstractNum w:abstractNumId="7">
    <w:nsid w:val="59ADCABA"/>
    <w:multiLevelType w:val="multilevel"/>
    <w:tmpl w:val="59ADCABA"/>
    <w:lvl w:ilvl="0" w:tentative="0">
      <w:start w:val="0"/>
      <w:numFmt w:val="bullet"/>
      <w:lvlText w:val=""/>
      <w:lvlJc w:val="left"/>
      <w:pPr>
        <w:ind w:left="1152" w:hanging="420"/>
      </w:pPr>
      <w:rPr>
        <w:rFonts w:hint="default" w:ascii="Wingdings" w:hAnsi="Wingdings" w:eastAsia="Wingdings" w:cs="Wingdings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675" w:hanging="42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90" w:hanging="42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05" w:hanging="42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220" w:hanging="42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735" w:hanging="42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250" w:hanging="42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4765" w:hanging="42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5280" w:hanging="420"/>
      </w:pPr>
      <w:rPr>
        <w:rFonts w:hint="default"/>
      </w:rPr>
    </w:lvl>
  </w:abstractNum>
  <w:abstractNum w:abstractNumId="8">
    <w:nsid w:val="72183CF9"/>
    <w:multiLevelType w:val="multilevel"/>
    <w:tmpl w:val="72183CF9"/>
    <w:lvl w:ilvl="0" w:tentative="0">
      <w:start w:val="0"/>
      <w:numFmt w:val="bullet"/>
      <w:lvlText w:val=""/>
      <w:lvlJc w:val="left"/>
      <w:pPr>
        <w:ind w:left="213" w:hanging="214"/>
      </w:pPr>
      <w:rPr>
        <w:rFonts w:hint="default" w:ascii="Symbol" w:hAnsi="Symbol" w:eastAsia="Symbol" w:cs="Symbol"/>
        <w:w w:val="99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249" w:hanging="21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9" w:hanging="21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8" w:hanging="21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38" w:hanging="21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67" w:hanging="21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397" w:hanging="21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426" w:hanging="21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456" w:hanging="214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000000"/>
    <w:rsid w:val="24BA6E86"/>
    <w:rsid w:val="65B555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60" w:hanging="420"/>
      <w:outlineLvl w:val="1"/>
    </w:pPr>
    <w:rPr>
      <w:rFonts w:ascii="宋体" w:hAnsi="宋体" w:eastAsia="宋体" w:cs="宋体"/>
      <w:b/>
      <w:bCs/>
      <w:sz w:val="30"/>
      <w:szCs w:val="30"/>
    </w:rPr>
  </w:style>
  <w:style w:type="paragraph" w:styleId="3">
    <w:name w:val="heading 2"/>
    <w:basedOn w:val="1"/>
    <w:next w:val="1"/>
    <w:qFormat/>
    <w:uiPriority w:val="1"/>
    <w:pPr>
      <w:spacing w:line="279" w:lineRule="exact"/>
      <w:ind w:left="1263"/>
      <w:outlineLvl w:val="2"/>
    </w:pPr>
    <w:rPr>
      <w:rFonts w:ascii="Times New Roman" w:hAnsi="Times New Roman" w:eastAsia="Times New Roman" w:cs="Times New Roman"/>
      <w:sz w:val="26"/>
      <w:szCs w:val="26"/>
    </w:rPr>
  </w:style>
  <w:style w:type="paragraph" w:styleId="4">
    <w:name w:val="heading 3"/>
    <w:basedOn w:val="1"/>
    <w:next w:val="1"/>
    <w:qFormat/>
    <w:uiPriority w:val="1"/>
    <w:pPr>
      <w:spacing w:line="325" w:lineRule="exact"/>
      <w:ind w:left="605" w:hanging="463"/>
      <w:jc w:val="both"/>
      <w:outlineLvl w:val="3"/>
    </w:pPr>
    <w:rPr>
      <w:rFonts w:ascii="宋体" w:hAnsi="宋体" w:eastAsia="宋体" w:cs="宋体"/>
      <w:b/>
      <w:bCs/>
      <w:sz w:val="24"/>
      <w:szCs w:val="2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22"/>
      <w:szCs w:val="22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152" w:hanging="420"/>
    </w:pPr>
    <w:rPr>
      <w:rFonts w:ascii="宋体" w:hAnsi="宋体" w:eastAsia="宋体" w:cs="宋体"/>
    </w:rPr>
  </w:style>
  <w:style w:type="paragraph" w:customStyle="1" w:styleId="10">
    <w:name w:val="Table Paragraph"/>
    <w:basedOn w:val="1"/>
    <w:qFormat/>
    <w:uiPriority w:val="1"/>
    <w:pPr>
      <w:jc w:val="center"/>
    </w:pPr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6" Type="http://schemas.openxmlformats.org/officeDocument/2006/relationships/fontTable" Target="fontTable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21.png"/><Relationship Id="rId32" Type="http://schemas.openxmlformats.org/officeDocument/2006/relationships/image" Target="media/image20.png"/><Relationship Id="rId31" Type="http://schemas.openxmlformats.org/officeDocument/2006/relationships/image" Target="media/image19.png"/><Relationship Id="rId30" Type="http://schemas.openxmlformats.org/officeDocument/2006/relationships/image" Target="media/image18.png"/><Relationship Id="rId3" Type="http://schemas.openxmlformats.org/officeDocument/2006/relationships/footer" Target="footer1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jpeg"/><Relationship Id="rId25" Type="http://schemas.openxmlformats.org/officeDocument/2006/relationships/image" Target="media/image13.jpeg"/><Relationship Id="rId24" Type="http://schemas.openxmlformats.org/officeDocument/2006/relationships/image" Target="media/image12.png"/><Relationship Id="rId23" Type="http://schemas.openxmlformats.org/officeDocument/2006/relationships/image" Target="media/image11.png"/><Relationship Id="rId22" Type="http://schemas.openxmlformats.org/officeDocument/2006/relationships/image" Target="media/image10.jpeg"/><Relationship Id="rId21" Type="http://schemas.openxmlformats.org/officeDocument/2006/relationships/image" Target="media/image9.png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image" Target="media/image7.png"/><Relationship Id="rId18" Type="http://schemas.openxmlformats.org/officeDocument/2006/relationships/image" Target="media/image6.png"/><Relationship Id="rId17" Type="http://schemas.openxmlformats.org/officeDocument/2006/relationships/image" Target="media/image5.png"/><Relationship Id="rId16" Type="http://schemas.openxmlformats.org/officeDocument/2006/relationships/image" Target="media/image4.png"/><Relationship Id="rId15" Type="http://schemas.openxmlformats.org/officeDocument/2006/relationships/image" Target="media/image3.png"/><Relationship Id="rId14" Type="http://schemas.openxmlformats.org/officeDocument/2006/relationships/image" Target="media/image2.jpeg"/><Relationship Id="rId13" Type="http://schemas.openxmlformats.org/officeDocument/2006/relationships/image" Target="media/image1.jpeg"/><Relationship Id="rId12" Type="http://schemas.openxmlformats.org/officeDocument/2006/relationships/theme" Target="theme/theme1.xml"/><Relationship Id="rId11" Type="http://schemas.openxmlformats.org/officeDocument/2006/relationships/header" Target="head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1026"/>
    <customShpInfo spid="_x0000_s1027"/>
    <customShpInfo spid="_x0000_s1028"/>
    <customShpInfo spid="_x0000_s1029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30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046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97"/>
    <customShpInfo spid="_x0000_s1198"/>
    <customShpInfo spid="_x0000_s1199"/>
    <customShpInfo spid="_x0000_s1200"/>
    <customShpInfo spid="_x0000_s1201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09"/>
    <customShpInfo spid="_x0000_s1110"/>
    <customShpInfo spid="_x0000_s1210"/>
    <customShpInfo spid="_x0000_s1211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0"/>
    <customShpInfo spid="_x0000_s1221"/>
    <customShpInfo spid="_x0000_s1222"/>
    <customShpInfo spid="_x0000_s1223"/>
    <customShpInfo spid="_x0000_s1224"/>
    <customShpInfo spid="_x0000_s1225"/>
    <customShpInfo spid="_x0000_s1226"/>
    <customShpInfo spid="_x0000_s1227"/>
    <customShpInfo spid="_x0000_s1228"/>
    <customShpInfo spid="_x0000_s1229"/>
    <customShpInfo spid="_x0000_s1230"/>
    <customShpInfo spid="_x0000_s1231"/>
    <customShpInfo spid="_x0000_s1232"/>
    <customShpInfo spid="_x0000_s1233"/>
    <customShpInfo spid="_x0000_s1234"/>
    <customShpInfo spid="_x0000_s1235"/>
    <customShpInfo spid="_x0000_s1236"/>
    <customShpInfo spid="_x0000_s1237"/>
    <customShpInfo spid="_x0000_s1238"/>
    <customShpInfo spid="_x0000_s1239"/>
    <customShpInfo spid="_x0000_s1240"/>
    <customShpInfo spid="_x0000_s1241"/>
    <customShpInfo spid="_x0000_s1242"/>
    <customShpInfo spid="_x0000_s1243"/>
    <customShpInfo spid="_x0000_s1244"/>
    <customShpInfo spid="_x0000_s1245"/>
    <customShpInfo spid="_x0000_s1246"/>
    <customShpInfo spid="_x0000_s1247"/>
    <customShpInfo spid="_x0000_s1248"/>
    <customShpInfo spid="_x0000_s1249"/>
    <customShpInfo spid="_x0000_s1250"/>
    <customShpInfo spid="_x0000_s1251"/>
    <customShpInfo spid="_x0000_s1252"/>
    <customShpInfo spid="_x0000_s1253"/>
    <customShpInfo spid="_x0000_s1254"/>
    <customShpInfo spid="_x0000_s1255"/>
    <customShpInfo spid="_x0000_s1256"/>
    <customShpInfo spid="_x0000_s1257"/>
    <customShpInfo spid="_x0000_s1258"/>
    <customShpInfo spid="_x0000_s1259"/>
    <customShpInfo spid="_x0000_s1260"/>
    <customShpInfo spid="_x0000_s1261"/>
    <customShpInfo spid="_x0000_s1262"/>
    <customShpInfo spid="_x0000_s1263"/>
    <customShpInfo spid="_x0000_s1264"/>
    <customShpInfo spid="_x0000_s1265"/>
    <customShpInfo spid="_x0000_s1266"/>
    <customShpInfo spid="_x0000_s1267"/>
    <customShpInfo spid="_x0000_s1268"/>
    <customShpInfo spid="_x0000_s1269"/>
    <customShpInfo spid="_x0000_s1270"/>
    <customShpInfo spid="_x0000_s1271"/>
    <customShpInfo spid="_x0000_s1272"/>
    <customShpInfo spid="_x0000_s1273"/>
    <customShpInfo spid="_x0000_s1274"/>
    <customShpInfo spid="_x0000_s1275"/>
    <customShpInfo spid="_x0000_s1276"/>
    <customShpInfo spid="_x0000_s1277"/>
    <customShpInfo spid="_x0000_s1278"/>
    <customShpInfo spid="_x0000_s1279"/>
    <customShpInfo spid="_x0000_s1280"/>
    <customShpInfo spid="_x0000_s1281"/>
    <customShpInfo spid="_x0000_s1282"/>
    <customShpInfo spid="_x0000_s1283"/>
    <customShpInfo spid="_x0000_s1284"/>
    <customShpInfo spid="_x0000_s1285"/>
    <customShpInfo spid="_x0000_s1286"/>
    <customShpInfo spid="_x0000_s1287"/>
    <customShpInfo spid="_x0000_s1288"/>
    <customShpInfo spid="_x0000_s1289"/>
    <customShpInfo spid="_x0000_s1290"/>
    <customShpInfo spid="_x0000_s1291"/>
    <customShpInfo spid="_x0000_s1292"/>
    <customShpInfo spid="_x0000_s1293"/>
    <customShpInfo spid="_x0000_s1294"/>
    <customShpInfo spid="_x0000_s1295"/>
    <customShpInfo spid="_x0000_s1296"/>
    <customShpInfo spid="_x0000_s1297"/>
    <customShpInfo spid="_x0000_s1298"/>
    <customShpInfo spid="_x0000_s1299"/>
    <customShpInfo spid="_x0000_s1300"/>
    <customShpInfo spid="_x0000_s1301"/>
    <customShpInfo spid="_x0000_s1302"/>
    <customShpInfo spid="_x0000_s1303"/>
    <customShpInfo spid="_x0000_s1304"/>
    <customShpInfo spid="_x0000_s1305"/>
    <customShpInfo spid="_x0000_s1212"/>
    <customShpInfo spid="_x0000_s1307"/>
    <customShpInfo spid="_x0000_s1308"/>
    <customShpInfo spid="_x0000_s1309"/>
    <customShpInfo spid="_x0000_s1310"/>
    <customShpInfo spid="_x0000_s1311"/>
    <customShpInfo spid="_x0000_s1312"/>
    <customShpInfo spid="_x0000_s1313"/>
    <customShpInfo spid="_x0000_s1314"/>
    <customShpInfo spid="_x0000_s1315"/>
    <customShpInfo spid="_x0000_s1316"/>
    <customShpInfo spid="_x0000_s1317"/>
    <customShpInfo spid="_x0000_s1318"/>
    <customShpInfo spid="_x0000_s1319"/>
    <customShpInfo spid="_x0000_s1320"/>
    <customShpInfo spid="_x0000_s1321"/>
    <customShpInfo spid="_x0000_s1322"/>
    <customShpInfo spid="_x0000_s1323"/>
    <customShpInfo spid="_x0000_s1324"/>
    <customShpInfo spid="_x0000_s1325"/>
    <customShpInfo spid="_x0000_s1326"/>
    <customShpInfo spid="_x0000_s1327"/>
    <customShpInfo spid="_x0000_s1328"/>
    <customShpInfo spid="_x0000_s1329"/>
    <customShpInfo spid="_x0000_s1330"/>
    <customShpInfo spid="_x0000_s1331"/>
    <customShpInfo spid="_x0000_s1332"/>
    <customShpInfo spid="_x0000_s1333"/>
    <customShpInfo spid="_x0000_s1334"/>
    <customShpInfo spid="_x0000_s1335"/>
    <customShpInfo spid="_x0000_s1336"/>
    <customShpInfo spid="_x0000_s1337"/>
    <customShpInfo spid="_x0000_s1338"/>
    <customShpInfo spid="_x0000_s1339"/>
    <customShpInfo spid="_x0000_s1340"/>
    <customShpInfo spid="_x0000_s1341"/>
    <customShpInfo spid="_x0000_s1342"/>
    <customShpInfo spid="_x0000_s1343"/>
    <customShpInfo spid="_x0000_s1344"/>
    <customShpInfo spid="_x0000_s1345"/>
    <customShpInfo spid="_x0000_s1346"/>
    <customShpInfo spid="_x0000_s1347"/>
    <customShpInfo spid="_x0000_s1348"/>
    <customShpInfo spid="_x0000_s1349"/>
    <customShpInfo spid="_x0000_s1350"/>
    <customShpInfo spid="_x0000_s1351"/>
    <customShpInfo spid="_x0000_s1352"/>
    <customShpInfo spid="_x0000_s1353"/>
    <customShpInfo spid="_x0000_s1354"/>
    <customShpInfo spid="_x0000_s1355"/>
    <customShpInfo spid="_x0000_s1356"/>
    <customShpInfo spid="_x0000_s1357"/>
    <customShpInfo spid="_x0000_s1358"/>
    <customShpInfo spid="_x0000_s1359"/>
    <customShpInfo spid="_x0000_s1360"/>
    <customShpInfo spid="_x0000_s1361"/>
    <customShpInfo spid="_x0000_s1362"/>
    <customShpInfo spid="_x0000_s1363"/>
    <customShpInfo spid="_x0000_s1364"/>
    <customShpInfo spid="_x0000_s1365"/>
    <customShpInfo spid="_x0000_s1366"/>
    <customShpInfo spid="_x0000_s1367"/>
    <customShpInfo spid="_x0000_s1368"/>
    <customShpInfo spid="_x0000_s1369"/>
    <customShpInfo spid="_x0000_s1370"/>
    <customShpInfo spid="_x0000_s1371"/>
    <customShpInfo spid="_x0000_s1306"/>
    <customShpInfo spid="_x0000_s1373"/>
    <customShpInfo spid="_x0000_s1374"/>
    <customShpInfo spid="_x0000_s1375"/>
    <customShpInfo spid="_x0000_s1376"/>
    <customShpInfo spid="_x0000_s1377"/>
    <customShpInfo spid="_x0000_s1378"/>
    <customShpInfo spid="_x0000_s1379"/>
    <customShpInfo spid="_x0000_s1380"/>
    <customShpInfo spid="_x0000_s1381"/>
    <customShpInfo spid="_x0000_s1382"/>
    <customShpInfo spid="_x0000_s1383"/>
    <customShpInfo spid="_x0000_s1384"/>
    <customShpInfo spid="_x0000_s1385"/>
    <customShpInfo spid="_x0000_s1386"/>
    <customShpInfo spid="_x0000_s1387"/>
    <customShpInfo spid="_x0000_s1388"/>
    <customShpInfo spid="_x0000_s1389"/>
    <customShpInfo spid="_x0000_s1390"/>
    <customShpInfo spid="_x0000_s1391"/>
    <customShpInfo spid="_x0000_s1392"/>
    <customShpInfo spid="_x0000_s1393"/>
    <customShpInfo spid="_x0000_s1394"/>
    <customShpInfo spid="_x0000_s1395"/>
    <customShpInfo spid="_x0000_s1396"/>
    <customShpInfo spid="_x0000_s1397"/>
    <customShpInfo spid="_x0000_s1398"/>
    <customShpInfo spid="_x0000_s1399"/>
    <customShpInfo spid="_x0000_s1400"/>
    <customShpInfo spid="_x0000_s1401"/>
    <customShpInfo spid="_x0000_s1402"/>
    <customShpInfo spid="_x0000_s1403"/>
    <customShpInfo spid="_x0000_s1404"/>
    <customShpInfo spid="_x0000_s1405"/>
    <customShpInfo spid="_x0000_s1406"/>
    <customShpInfo spid="_x0000_s1407"/>
    <customShpInfo spid="_x0000_s1408"/>
    <customShpInfo spid="_x0000_s1409"/>
    <customShpInfo spid="_x0000_s1410"/>
    <customShpInfo spid="_x0000_s1411"/>
    <customShpInfo spid="_x0000_s1412"/>
    <customShpInfo spid="_x0000_s1413"/>
    <customShpInfo spid="_x0000_s1414"/>
    <customShpInfo spid="_x0000_s1415"/>
    <customShpInfo spid="_x0000_s1416"/>
    <customShpInfo spid="_x0000_s1417"/>
    <customShpInfo spid="_x0000_s1418"/>
    <customShpInfo spid="_x0000_s1419"/>
    <customShpInfo spid="_x0000_s1420"/>
    <customShpInfo spid="_x0000_s1421"/>
    <customShpInfo spid="_x0000_s1422"/>
    <customShpInfo spid="_x0000_s1423"/>
    <customShpInfo spid="_x0000_s1424"/>
    <customShpInfo spid="_x0000_s1425"/>
    <customShpInfo spid="_x0000_s1426"/>
    <customShpInfo spid="_x0000_s1427"/>
    <customShpInfo spid="_x0000_s1428"/>
    <customShpInfo spid="_x0000_s1429"/>
    <customShpInfo spid="_x0000_s1430"/>
    <customShpInfo spid="_x0000_s1431"/>
    <customShpInfo spid="_x0000_s1432"/>
    <customShpInfo spid="_x0000_s1372"/>
    <customShpInfo spid="_x0000_s1434"/>
    <customShpInfo spid="_x0000_s1435"/>
    <customShpInfo spid="_x0000_s1436"/>
    <customShpInfo spid="_x0000_s1437"/>
    <customShpInfo spid="_x0000_s1438"/>
    <customShpInfo spid="_x0000_s1439"/>
    <customShpInfo spid="_x0000_s1440"/>
    <customShpInfo spid="_x0000_s1441"/>
    <customShpInfo spid="_x0000_s1442"/>
    <customShpInfo spid="_x0000_s1443"/>
    <customShpInfo spid="_x0000_s1444"/>
    <customShpInfo spid="_x0000_s1445"/>
    <customShpInfo spid="_x0000_s1446"/>
    <customShpInfo spid="_x0000_s1447"/>
    <customShpInfo spid="_x0000_s1448"/>
    <customShpInfo spid="_x0000_s1449"/>
    <customShpInfo spid="_x0000_s1450"/>
    <customShpInfo spid="_x0000_s1451"/>
    <customShpInfo spid="_x0000_s1452"/>
    <customShpInfo spid="_x0000_s1453"/>
    <customShpInfo spid="_x0000_s1454"/>
    <customShpInfo spid="_x0000_s1455"/>
    <customShpInfo spid="_x0000_s1456"/>
    <customShpInfo spid="_x0000_s1457"/>
    <customShpInfo spid="_x0000_s1458"/>
    <customShpInfo spid="_x0000_s1459"/>
    <customShpInfo spid="_x0000_s1460"/>
    <customShpInfo spid="_x0000_s1461"/>
    <customShpInfo spid="_x0000_s1462"/>
    <customShpInfo spid="_x0000_s1463"/>
    <customShpInfo spid="_x0000_s1464"/>
    <customShpInfo spid="_x0000_s1465"/>
    <customShpInfo spid="_x0000_s1466"/>
    <customShpInfo spid="_x0000_s1467"/>
    <customShpInfo spid="_x0000_s1468"/>
    <customShpInfo spid="_x0000_s1469"/>
    <customShpInfo spid="_x0000_s1470"/>
    <customShpInfo spid="_x0000_s1471"/>
    <customShpInfo spid="_x0000_s1472"/>
    <customShpInfo spid="_x0000_s1473"/>
    <customShpInfo spid="_x0000_s1474"/>
    <customShpInfo spid="_x0000_s1475"/>
    <customShpInfo spid="_x0000_s1476"/>
    <customShpInfo spid="_x0000_s1477"/>
    <customShpInfo spid="_x0000_s1478"/>
    <customShpInfo spid="_x0000_s1479"/>
    <customShpInfo spid="_x0000_s1480"/>
    <customShpInfo spid="_x0000_s1481"/>
    <customShpInfo spid="_x0000_s1482"/>
    <customShpInfo spid="_x0000_s1483"/>
    <customShpInfo spid="_x0000_s1484"/>
    <customShpInfo spid="_x0000_s1485"/>
    <customShpInfo spid="_x0000_s1486"/>
    <customShpInfo spid="_x0000_s1487"/>
    <customShpInfo spid="_x0000_s1488"/>
    <customShpInfo spid="_x0000_s1433"/>
    <customShpInfo spid="_x0000_s1489"/>
    <customShpInfo spid="_x0000_s1490"/>
    <customShpInfo spid="_x0000_s1491"/>
    <customShpInfo spid="_x0000_s1492"/>
    <customShpInfo spid="_x0000_s1494"/>
    <customShpInfo spid="_x0000_s1495"/>
    <customShpInfo spid="_x0000_s1496"/>
    <customShpInfo spid="_x0000_s1497"/>
    <customShpInfo spid="_x0000_s1498"/>
    <customShpInfo spid="_x0000_s1499"/>
    <customShpInfo spid="_x0000_s1500"/>
    <customShpInfo spid="_x0000_s1501"/>
    <customShpInfo spid="_x0000_s1502"/>
    <customShpInfo spid="_x0000_s1503"/>
    <customShpInfo spid="_x0000_s1504"/>
    <customShpInfo spid="_x0000_s1505"/>
    <customShpInfo spid="_x0000_s1506"/>
    <customShpInfo spid="_x0000_s1507"/>
    <customShpInfo spid="_x0000_s1508"/>
    <customShpInfo spid="_x0000_s1509"/>
    <customShpInfo spid="_x0000_s1510"/>
    <customShpInfo spid="_x0000_s1511"/>
    <customShpInfo spid="_x0000_s1512"/>
    <customShpInfo spid="_x0000_s1513"/>
    <customShpInfo spid="_x0000_s1514"/>
    <customShpInfo spid="_x0000_s1515"/>
    <customShpInfo spid="_x0000_s1516"/>
    <customShpInfo spid="_x0000_s1517"/>
    <customShpInfo spid="_x0000_s1518"/>
    <customShpInfo spid="_x0000_s1519"/>
    <customShpInfo spid="_x0000_s1520"/>
    <customShpInfo spid="_x0000_s1521"/>
    <customShpInfo spid="_x0000_s1522"/>
    <customShpInfo spid="_x0000_s1523"/>
    <customShpInfo spid="_x0000_s1524"/>
    <customShpInfo spid="_x0000_s1525"/>
    <customShpInfo spid="_x0000_s1526"/>
    <customShpInfo spid="_x0000_s1527"/>
    <customShpInfo spid="_x0000_s1528"/>
    <customShpInfo spid="_x0000_s1529"/>
    <customShpInfo spid="_x0000_s1530"/>
    <customShpInfo spid="_x0000_s1531"/>
    <customShpInfo spid="_x0000_s1532"/>
    <customShpInfo spid="_x0000_s1533"/>
    <customShpInfo spid="_x0000_s1534"/>
    <customShpInfo spid="_x0000_s1535"/>
    <customShpInfo spid="_x0000_s1536"/>
    <customShpInfo spid="_x0000_s1537"/>
    <customShpInfo spid="_x0000_s1538"/>
    <customShpInfo spid="_x0000_s1539"/>
    <customShpInfo spid="_x0000_s1540"/>
    <customShpInfo spid="_x0000_s1541"/>
    <customShpInfo spid="_x0000_s1542"/>
    <customShpInfo spid="_x0000_s1543"/>
    <customShpInfo spid="_x0000_s1544"/>
    <customShpInfo spid="_x0000_s1493"/>
    <customShpInfo spid="_x0000_s1546"/>
    <customShpInfo spid="_x0000_s1547"/>
    <customShpInfo spid="_x0000_s1548"/>
    <customShpInfo spid="_x0000_s1549"/>
    <customShpInfo spid="_x0000_s1550"/>
    <customShpInfo spid="_x0000_s1551"/>
    <customShpInfo spid="_x0000_s1552"/>
    <customShpInfo spid="_x0000_s1553"/>
    <customShpInfo spid="_x0000_s1554"/>
    <customShpInfo spid="_x0000_s1555"/>
    <customShpInfo spid="_x0000_s1556"/>
    <customShpInfo spid="_x0000_s1557"/>
    <customShpInfo spid="_x0000_s1558"/>
    <customShpInfo spid="_x0000_s1559"/>
    <customShpInfo spid="_x0000_s1560"/>
    <customShpInfo spid="_x0000_s1561"/>
    <customShpInfo spid="_x0000_s1562"/>
    <customShpInfo spid="_x0000_s1563"/>
    <customShpInfo spid="_x0000_s1564"/>
    <customShpInfo spid="_x0000_s1565"/>
    <customShpInfo spid="_x0000_s1566"/>
    <customShpInfo spid="_x0000_s1567"/>
    <customShpInfo spid="_x0000_s1568"/>
    <customShpInfo spid="_x0000_s1569"/>
    <customShpInfo spid="_x0000_s1570"/>
    <customShpInfo spid="_x0000_s1571"/>
    <customShpInfo spid="_x0000_s1572"/>
    <customShpInfo spid="_x0000_s1573"/>
    <customShpInfo spid="_x0000_s1574"/>
    <customShpInfo spid="_x0000_s1575"/>
    <customShpInfo spid="_x0000_s1576"/>
    <customShpInfo spid="_x0000_s1577"/>
    <customShpInfo spid="_x0000_s1578"/>
    <customShpInfo spid="_x0000_s1579"/>
    <customShpInfo spid="_x0000_s1580"/>
    <customShpInfo spid="_x0000_s1581"/>
    <customShpInfo spid="_x0000_s1582"/>
    <customShpInfo spid="_x0000_s1583"/>
    <customShpInfo spid="_x0000_s1584"/>
    <customShpInfo spid="_x0000_s1585"/>
    <customShpInfo spid="_x0000_s1586"/>
    <customShpInfo spid="_x0000_s1587"/>
    <customShpInfo spid="_x0000_s1588"/>
    <customShpInfo spid="_x0000_s1589"/>
    <customShpInfo spid="_x0000_s1590"/>
    <customShpInfo spid="_x0000_s1591"/>
    <customShpInfo spid="_x0000_s1592"/>
    <customShpInfo spid="_x0000_s1593"/>
    <customShpInfo spid="_x0000_s1594"/>
    <customShpInfo spid="_x0000_s1595"/>
    <customShpInfo spid="_x0000_s1596"/>
    <customShpInfo spid="_x0000_s1597"/>
    <customShpInfo spid="_x0000_s1598"/>
    <customShpInfo spid="_x0000_s1599"/>
    <customShpInfo spid="_x0000_s1600"/>
    <customShpInfo spid="_x0000_s1601"/>
    <customShpInfo spid="_x0000_s1602"/>
    <customShpInfo spid="_x0000_s1603"/>
    <customShpInfo spid="_x0000_s1604"/>
    <customShpInfo spid="_x0000_s1605"/>
    <customShpInfo spid="_x0000_s1606"/>
    <customShpInfo spid="_x0000_s1607"/>
    <customShpInfo spid="_x0000_s1608"/>
    <customShpInfo spid="_x0000_s1609"/>
    <customShpInfo spid="_x0000_s1610"/>
    <customShpInfo spid="_x0000_s1611"/>
    <customShpInfo spid="_x0000_s1612"/>
    <customShpInfo spid="_x0000_s1613"/>
    <customShpInfo spid="_x0000_s1614"/>
    <customShpInfo spid="_x0000_s1545"/>
    <customShpInfo spid="_x0000_s1615"/>
    <customShpInfo spid="_x0000_s1616"/>
    <customShpInfo spid="_x0000_s1617"/>
    <customShpInfo spid="_x0000_s1618"/>
    <customShpInfo spid="_x0000_s1619"/>
    <customShpInfo spid="_x0000_s1620"/>
    <customShpInfo spid="_x0000_s1621"/>
    <customShpInfo spid="_x0000_s1622"/>
    <customShpInfo spid="_x0000_s1623"/>
    <customShpInfo spid="_x0000_s1624"/>
    <customShpInfo spid="_x0000_s1626"/>
    <customShpInfo spid="_x0000_s1627"/>
    <customShpInfo spid="_x0000_s1625"/>
    <customShpInfo spid="_x0000_s1629"/>
    <customShpInfo spid="_x0000_s1630"/>
    <customShpInfo spid="_x0000_s1631"/>
    <customShpInfo spid="_x0000_s1632"/>
    <customShpInfo spid="_x0000_s1633"/>
    <customShpInfo spid="_x0000_s1634"/>
    <customShpInfo spid="_x0000_s1635"/>
    <customShpInfo spid="_x0000_s1636"/>
    <customShpInfo spid="_x0000_s1637"/>
    <customShpInfo spid="_x0000_s1638"/>
    <customShpInfo spid="_x0000_s1639"/>
    <customShpInfo spid="_x0000_s1640"/>
    <customShpInfo spid="_x0000_s1641"/>
    <customShpInfo spid="_x0000_s1642"/>
    <customShpInfo spid="_x0000_s1643"/>
    <customShpInfo spid="_x0000_s1644"/>
    <customShpInfo spid="_x0000_s1645"/>
    <customShpInfo spid="_x0000_s1646"/>
    <customShpInfo spid="_x0000_s1647"/>
    <customShpInfo spid="_x0000_s1648"/>
    <customShpInfo spid="_x0000_s1649"/>
    <customShpInfo spid="_x0000_s1650"/>
    <customShpInfo spid="_x0000_s1651"/>
    <customShpInfo spid="_x0000_s1652"/>
    <customShpInfo spid="_x0000_s1653"/>
    <customShpInfo spid="_x0000_s1654"/>
    <customShpInfo spid="_x0000_s1655"/>
    <customShpInfo spid="_x0000_s1656"/>
    <customShpInfo spid="_x0000_s1657"/>
    <customShpInfo spid="_x0000_s1658"/>
    <customShpInfo spid="_x0000_s1659"/>
    <customShpInfo spid="_x0000_s1660"/>
    <customShpInfo spid="_x0000_s1661"/>
    <customShpInfo spid="_x0000_s1662"/>
    <customShpInfo spid="_x0000_s1663"/>
    <customShpInfo spid="_x0000_s1664"/>
    <customShpInfo spid="_x0000_s1665"/>
    <customShpInfo spid="_x0000_s1628"/>
    <customShpInfo spid="_x0000_s1667"/>
    <customShpInfo spid="_x0000_s1668"/>
    <customShpInfo spid="_x0000_s1669"/>
    <customShpInfo spid="_x0000_s1670"/>
    <customShpInfo spid="_x0000_s1671"/>
    <customShpInfo spid="_x0000_s1672"/>
    <customShpInfo spid="_x0000_s1673"/>
    <customShpInfo spid="_x0000_s1674"/>
    <customShpInfo spid="_x0000_s1675"/>
    <customShpInfo spid="_x0000_s1676"/>
    <customShpInfo spid="_x0000_s1677"/>
    <customShpInfo spid="_x0000_s1678"/>
    <customShpInfo spid="_x0000_s1679"/>
    <customShpInfo spid="_x0000_s1680"/>
    <customShpInfo spid="_x0000_s1681"/>
    <customShpInfo spid="_x0000_s1682"/>
    <customShpInfo spid="_x0000_s1683"/>
    <customShpInfo spid="_x0000_s1684"/>
    <customShpInfo spid="_x0000_s1685"/>
    <customShpInfo spid="_x0000_s1686"/>
    <customShpInfo spid="_x0000_s1687"/>
    <customShpInfo spid="_x0000_s1688"/>
    <customShpInfo spid="_x0000_s1689"/>
    <customShpInfo spid="_x0000_s1690"/>
    <customShpInfo spid="_x0000_s1691"/>
    <customShpInfo spid="_x0000_s1666"/>
    <customShpInfo spid="_x0000_s1692"/>
    <customShpInfo spid="_x0000_s1694"/>
    <customShpInfo spid="_x0000_s1695"/>
    <customShpInfo spid="_x0000_s1696"/>
    <customShpInfo spid="_x0000_s1697"/>
    <customShpInfo spid="_x0000_s1698"/>
    <customShpInfo spid="_x0000_s1699"/>
    <customShpInfo spid="_x0000_s1700"/>
    <customShpInfo spid="_x0000_s1701"/>
    <customShpInfo spid="_x0000_s1702"/>
    <customShpInfo spid="_x0000_s1703"/>
    <customShpInfo spid="_x0000_s1704"/>
    <customShpInfo spid="_x0000_s1705"/>
    <customShpInfo spid="_x0000_s1706"/>
    <customShpInfo spid="_x0000_s1707"/>
    <customShpInfo spid="_x0000_s1708"/>
    <customShpInfo spid="_x0000_s1709"/>
    <customShpInfo spid="_x0000_s1710"/>
    <customShpInfo spid="_x0000_s1711"/>
    <customShpInfo spid="_x0000_s1712"/>
    <customShpInfo spid="_x0000_s1713"/>
    <customShpInfo spid="_x0000_s169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2020-01-04T14:03:00Z</dcterms:created>
  <dc:creator>Texas Instruments, Incorporated [ZHCSHR9,A]</dc:creator>
  <cp:keywords>, ZHCSHR9,ZHCSHR9A</cp:keywords>
  <cp:lastModifiedBy>清月电子-滕成</cp:lastModifiedBy>
  <dcterms:modified xsi:type="dcterms:W3CDTF">2020-01-06T09:21:58Z</dcterms:modified>
  <dc:subject>Data Sheet</dc:subject>
  <dc:title>TPA3138D2 10W、3.5V 至 14.4V、无电感器、立体声 D 类扬声器放大器 datasheet (Rev. A)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2020-01-04T00:00:00Z</vt:filetime>
  </property>
  <property fmtid="{D5CDD505-2E9C-101B-9397-08002B2CF9AE}" pid="5" name="KSOProductBuildVer">
    <vt:lpwstr>2052-11.1.0.9339</vt:lpwstr>
  </property>
</Properties>
</file>